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763" w:rsidRDefault="00202763" w:rsidP="00202763">
      <w:pPr>
        <w:pStyle w:val="Heading1"/>
      </w:pPr>
      <w:r>
        <w:t>Trans Aff</w:t>
      </w:r>
    </w:p>
    <w:p w:rsidR="00202763" w:rsidRDefault="00202763" w:rsidP="00202763">
      <w:pPr>
        <w:pStyle w:val="Heading2"/>
      </w:pPr>
      <w:r>
        <w:lastRenderedPageBreak/>
        <w:t xml:space="preserve">Part 1 is Framing </w:t>
      </w:r>
    </w:p>
    <w:p w:rsidR="00202763" w:rsidRPr="00126881" w:rsidRDefault="00202763" w:rsidP="00202763">
      <w:pPr>
        <w:pStyle w:val="Heading4"/>
      </w:pPr>
      <w:r>
        <w:t xml:space="preserve">Structural violence excludes people from our decision calculus, causing separatism based on arbitrary differences that is not chosen by the victim. </w:t>
      </w:r>
      <w:r w:rsidRPr="00126881">
        <w:t>Winter and Leighton 99</w:t>
      </w:r>
      <w:r>
        <w:rPr>
          <w:sz w:val="16"/>
        </w:rPr>
        <w:t xml:space="preserve"> </w:t>
      </w:r>
    </w:p>
    <w:p w:rsidR="00202763" w:rsidRPr="00944595" w:rsidRDefault="00202763" w:rsidP="00202763">
      <w:pPr>
        <w:rPr>
          <w:sz w:val="16"/>
        </w:rPr>
      </w:pPr>
      <w:proofErr w:type="gramStart"/>
      <w:r>
        <w:rPr>
          <w:sz w:val="16"/>
        </w:rPr>
        <w:t xml:space="preserve">Winter, </w:t>
      </w:r>
      <w:r w:rsidRPr="00EE4227">
        <w:rPr>
          <w:sz w:val="16"/>
        </w:rPr>
        <w:t>Deborah Winter and Leighton</w:t>
      </w:r>
      <w:r>
        <w:rPr>
          <w:sz w:val="16"/>
        </w:rPr>
        <w:t xml:space="preserve">, </w:t>
      </w:r>
      <w:r w:rsidRPr="00EE4227">
        <w:rPr>
          <w:sz w:val="16"/>
        </w:rPr>
        <w:t>Dana.</w:t>
      </w:r>
      <w:proofErr w:type="gramEnd"/>
      <w:r w:rsidRPr="00EE4227">
        <w:rPr>
          <w:sz w:val="16"/>
        </w:rPr>
        <w:t xml:space="preserve"> |[</w:t>
      </w:r>
      <w:r>
        <w:rPr>
          <w:sz w:val="16"/>
        </w:rPr>
        <w:t xml:space="preserve">Winter is a </w:t>
      </w:r>
      <w:r w:rsidRPr="00EE4227">
        <w:rPr>
          <w:sz w:val="16"/>
        </w:rPr>
        <w:t>Psychologist that specializes in Social Psych, Counseling Psych, Historical and Contemporary Iss</w:t>
      </w:r>
      <w:r>
        <w:rPr>
          <w:sz w:val="16"/>
        </w:rPr>
        <w:t>ues, Peace Psychology. Leighton is a</w:t>
      </w:r>
      <w:r w:rsidRPr="00EE4227">
        <w:rPr>
          <w:sz w:val="16"/>
        </w:rPr>
        <w:t xml:space="preserve"> PhD graduate student in the Psychology Department at the University of Arkansas. Knowledgable in the fields of social psychology, peace psychology, and justice and intergroup responses to transgressions of justice] “Peace, conflict, and violence: Peace psychology i</w:t>
      </w:r>
      <w:r>
        <w:rPr>
          <w:sz w:val="16"/>
        </w:rPr>
        <w:t>n the 21st century.” Pg 4-5</w:t>
      </w:r>
    </w:p>
    <w:p w:rsidR="00202763" w:rsidRDefault="00202763" w:rsidP="00202763">
      <w:pPr>
        <w:ind w:firstLine="720"/>
        <w:rPr>
          <w:sz w:val="16"/>
        </w:rPr>
      </w:pPr>
      <w:r w:rsidRPr="00094A34">
        <w:rPr>
          <w:sz w:val="16"/>
        </w:rPr>
        <w:t xml:space="preserve">Finally, </w:t>
      </w:r>
      <w:r w:rsidRPr="00CA0F33">
        <w:rPr>
          <w:rStyle w:val="StyleBoldUnderline"/>
          <w:highlight w:val="yellow"/>
        </w:rPr>
        <w:t>to recognize</w:t>
      </w:r>
      <w:r w:rsidRPr="00CA0F33">
        <w:rPr>
          <w:sz w:val="16"/>
          <w:highlight w:val="yellow"/>
        </w:rPr>
        <w:t xml:space="preserve"> </w:t>
      </w:r>
      <w:r w:rsidRPr="00094A34">
        <w:rPr>
          <w:sz w:val="16"/>
        </w:rPr>
        <w:t xml:space="preserve">the </w:t>
      </w:r>
      <w:r w:rsidRPr="006247BB">
        <w:rPr>
          <w:rStyle w:val="StyleBoldUnderline"/>
        </w:rPr>
        <w:t>operation</w:t>
      </w:r>
      <w:r w:rsidRPr="00094A34">
        <w:rPr>
          <w:sz w:val="16"/>
        </w:rPr>
        <w:t xml:space="preserve"> of </w:t>
      </w:r>
      <w:r w:rsidRPr="00CA0F33">
        <w:rPr>
          <w:rStyle w:val="StyleBoldUnderline"/>
          <w:highlight w:val="yellow"/>
        </w:rPr>
        <w:t>structural violence</w:t>
      </w:r>
      <w:r w:rsidRPr="00CA0F33">
        <w:rPr>
          <w:sz w:val="16"/>
          <w:highlight w:val="yellow"/>
        </w:rPr>
        <w:t xml:space="preserve"> </w:t>
      </w:r>
      <w:r w:rsidRPr="00CA0F33">
        <w:rPr>
          <w:rStyle w:val="StyleBoldUnderline"/>
          <w:highlight w:val="yellow"/>
        </w:rPr>
        <w:t>forces</w:t>
      </w:r>
      <w:r w:rsidRPr="00CA0F33">
        <w:rPr>
          <w:sz w:val="16"/>
          <w:highlight w:val="yellow"/>
        </w:rPr>
        <w:t xml:space="preserve"> </w:t>
      </w:r>
      <w:r w:rsidRPr="00CA0F33">
        <w:rPr>
          <w:rStyle w:val="StyleBoldUnderline"/>
          <w:highlight w:val="yellow"/>
        </w:rPr>
        <w:t>us to ask questions</w:t>
      </w:r>
      <w:r w:rsidRPr="00CA0F33">
        <w:rPr>
          <w:sz w:val="16"/>
          <w:highlight w:val="yellow"/>
        </w:rPr>
        <w:t xml:space="preserve"> </w:t>
      </w:r>
      <w:r w:rsidRPr="00CA0F33">
        <w:rPr>
          <w:rStyle w:val="StyleBoldUnderline"/>
          <w:highlight w:val="yellow"/>
        </w:rPr>
        <w:t>about</w:t>
      </w:r>
      <w:r w:rsidRPr="00CA0F33">
        <w:rPr>
          <w:sz w:val="16"/>
          <w:highlight w:val="yellow"/>
        </w:rPr>
        <w:t xml:space="preserve"> </w:t>
      </w:r>
      <w:r w:rsidRPr="00094A34">
        <w:rPr>
          <w:sz w:val="16"/>
        </w:rPr>
        <w:t xml:space="preserve">how and </w:t>
      </w:r>
      <w:r w:rsidRPr="00CA0F33">
        <w:rPr>
          <w:rStyle w:val="StyleBoldUnderline"/>
          <w:highlight w:val="yellow"/>
        </w:rPr>
        <w:t>why we tolerate it</w:t>
      </w:r>
      <w:r w:rsidRPr="00CA0F33">
        <w:rPr>
          <w:sz w:val="16"/>
          <w:highlight w:val="yellow"/>
        </w:rPr>
        <w:t>,</w:t>
      </w:r>
      <w:r w:rsidRPr="00094A34">
        <w:rPr>
          <w:sz w:val="16"/>
        </w:rPr>
        <w:t xml:space="preserve">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CA0F33">
        <w:rPr>
          <w:rStyle w:val="StyleBoldUnderline"/>
          <w:highlight w:val="yellow"/>
        </w:rPr>
        <w:t>our</w:t>
      </w:r>
      <w:r w:rsidRPr="00CA0F33">
        <w:rPr>
          <w:sz w:val="16"/>
          <w:highlight w:val="yellow"/>
        </w:rPr>
        <w:t xml:space="preserve"> </w:t>
      </w:r>
      <w:r w:rsidRPr="00094A34">
        <w:rPr>
          <w:sz w:val="16"/>
        </w:rPr>
        <w:t xml:space="preserve">normal perceptual </w:t>
      </w:r>
      <w:r w:rsidRPr="00CA0F33">
        <w:rPr>
          <w:rStyle w:val="StyleBoldUnderline"/>
          <w:highlight w:val="yellow"/>
        </w:rPr>
        <w:t>cognitive</w:t>
      </w:r>
      <w:r w:rsidRPr="00CA0F33">
        <w:rPr>
          <w:sz w:val="16"/>
          <w:highlight w:val="yellow"/>
        </w:rPr>
        <w:t xml:space="preserve"> </w:t>
      </w:r>
      <w:r w:rsidRPr="00CA0F33">
        <w:rPr>
          <w:rStyle w:val="StyleBoldUnderline"/>
          <w:highlight w:val="yellow"/>
        </w:rPr>
        <w:t>processes divide people into in-groups and out-groups</w:t>
      </w:r>
      <w:r w:rsidRPr="00094A34">
        <w:rPr>
          <w:sz w:val="16"/>
        </w:rPr>
        <w:t xml:space="preserve">.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 we draw conceptual lines between those who are in and out of our moral circle. </w:t>
      </w:r>
      <w:r w:rsidRPr="00CA0F33">
        <w:rPr>
          <w:rStyle w:val="StyleBoldUnderline"/>
          <w:highlight w:val="yellow"/>
        </w:rPr>
        <w:t>Those who fall outside are morally excluded</w:t>
      </w:r>
      <w:r w:rsidRPr="00CA0F33">
        <w:rPr>
          <w:sz w:val="16"/>
          <w:highlight w:val="yellow"/>
        </w:rPr>
        <w:t xml:space="preserve">, </w:t>
      </w:r>
      <w:r w:rsidRPr="00CA0F33">
        <w:rPr>
          <w:rStyle w:val="StyleBoldUnderline"/>
          <w:highlight w:val="yellow"/>
        </w:rPr>
        <w:t>and</w:t>
      </w:r>
      <w:r w:rsidRPr="00CA0F33">
        <w:rPr>
          <w:sz w:val="16"/>
          <w:highlight w:val="yellow"/>
        </w:rPr>
        <w:t xml:space="preserve"> </w:t>
      </w:r>
      <w:r w:rsidRPr="00CA0F33">
        <w:rPr>
          <w:rStyle w:val="StyleBoldUnderline"/>
          <w:highlight w:val="yellow"/>
        </w:rPr>
        <w:t>become</w:t>
      </w:r>
      <w:r w:rsidRPr="00CA0F33">
        <w:rPr>
          <w:sz w:val="16"/>
          <w:highlight w:val="yellow"/>
        </w:rPr>
        <w:t xml:space="preserve"> </w:t>
      </w:r>
      <w:r w:rsidRPr="00094A34">
        <w:rPr>
          <w:sz w:val="16"/>
        </w:rPr>
        <w:t xml:space="preserve">either </w:t>
      </w:r>
      <w:r w:rsidRPr="00CA0F33">
        <w:rPr>
          <w:rStyle w:val="StyleBoldUnderline"/>
          <w:highlight w:val="yellow"/>
        </w:rPr>
        <w:t>invisible</w:t>
      </w:r>
      <w:r w:rsidRPr="00094A34">
        <w:rPr>
          <w:sz w:val="16"/>
        </w:rPr>
        <w:t xml:space="preserve">, or demeaned in some way so that </w:t>
      </w:r>
      <w:r w:rsidRPr="00723CA1">
        <w:rPr>
          <w:rStyle w:val="StyleBoldUnderline"/>
          <w:highlight w:val="yellow"/>
        </w:rPr>
        <w:t>we do not</w:t>
      </w:r>
      <w:r w:rsidRPr="00723CA1">
        <w:rPr>
          <w:sz w:val="16"/>
          <w:highlight w:val="yellow"/>
        </w:rPr>
        <w:t xml:space="preserve"> </w:t>
      </w:r>
      <w:r w:rsidRPr="00094A34">
        <w:rPr>
          <w:sz w:val="16"/>
        </w:rPr>
        <w:t xml:space="preserve">have to </w:t>
      </w:r>
      <w:r w:rsidRPr="00723CA1">
        <w:rPr>
          <w:rStyle w:val="StyleBoldUnderline"/>
          <w:highlight w:val="yellow"/>
        </w:rPr>
        <w:t>acknowledge</w:t>
      </w:r>
      <w:r w:rsidRPr="00723CA1">
        <w:rPr>
          <w:sz w:val="16"/>
          <w:highlight w:val="yellow"/>
        </w:rPr>
        <w:t xml:space="preserve"> </w:t>
      </w:r>
      <w:r w:rsidRPr="00723CA1">
        <w:rPr>
          <w:rStyle w:val="StyleBoldUnderline"/>
          <w:highlight w:val="yellow"/>
        </w:rPr>
        <w:t>the</w:t>
      </w:r>
      <w:r w:rsidRPr="00723CA1">
        <w:rPr>
          <w:sz w:val="16"/>
          <w:highlight w:val="yellow"/>
        </w:rPr>
        <w:t xml:space="preserve"> </w:t>
      </w:r>
      <w:r w:rsidRPr="00723CA1">
        <w:rPr>
          <w:rStyle w:val="StyleBoldUnderline"/>
          <w:highlight w:val="yellow"/>
        </w:rPr>
        <w:t>injustice</w:t>
      </w:r>
      <w:r w:rsidRPr="00723CA1">
        <w:rPr>
          <w:sz w:val="16"/>
          <w:highlight w:val="yellow"/>
        </w:rPr>
        <w:t xml:space="preserve"> </w:t>
      </w:r>
      <w:r w:rsidRPr="00723CA1">
        <w:rPr>
          <w:rStyle w:val="StyleBoldUnderline"/>
          <w:highlight w:val="yellow"/>
        </w:rPr>
        <w:t>they</w:t>
      </w:r>
      <w:r w:rsidRPr="00723CA1">
        <w:rPr>
          <w:sz w:val="16"/>
          <w:highlight w:val="yellow"/>
        </w:rPr>
        <w:t xml:space="preserve"> </w:t>
      </w:r>
      <w:r w:rsidRPr="00723CA1">
        <w:rPr>
          <w:rStyle w:val="StyleBoldUnderline"/>
          <w:highlight w:val="yellow"/>
        </w:rPr>
        <w:t>suffer</w:t>
      </w:r>
      <w:r w:rsidRPr="00094A34">
        <w:rPr>
          <w:sz w:val="16"/>
        </w:rPr>
        <w:t xml:space="preserve">. Moral exclusion is a human failing, but Opotow argues convincingly that it is an outcome of everyday social cognition. To reduce its nefarious effects, </w:t>
      </w:r>
      <w:r w:rsidRPr="00E9428B">
        <w:rPr>
          <w:rStyle w:val="StyleBoldUnderline"/>
          <w:highlight w:val="yellow"/>
        </w:rPr>
        <w:t>we must be vigilant in</w:t>
      </w:r>
      <w:r w:rsidRPr="006247BB">
        <w:rPr>
          <w:rStyle w:val="StyleBoldUnderline"/>
        </w:rPr>
        <w:t xml:space="preserve"> noticing and </w:t>
      </w:r>
      <w:r w:rsidRPr="00E9428B">
        <w:rPr>
          <w:rStyle w:val="StyleBoldUnderline"/>
          <w:highlight w:val="yellow"/>
        </w:rPr>
        <w:t>listening to oppressed</w:t>
      </w:r>
      <w:r w:rsidRPr="00094A34">
        <w:rPr>
          <w:sz w:val="16"/>
        </w:rPr>
        <w:t xml:space="preserve">, invisible, outsiders. </w:t>
      </w:r>
      <w:r w:rsidRPr="006247BB">
        <w:rPr>
          <w:rStyle w:val="StyleBoldUnderline"/>
        </w:rPr>
        <w:t xml:space="preserve">Inclusionary thinking can be fostered </w:t>
      </w:r>
      <w:r w:rsidRPr="00094A34">
        <w:rPr>
          <w:sz w:val="16"/>
        </w:rPr>
        <w:t xml:space="preserve">by relationships, communication, and </w:t>
      </w:r>
      <w:r w:rsidRPr="006247BB">
        <w:rPr>
          <w:rStyle w:val="StyleBoldUnderline"/>
        </w:rPr>
        <w:t>appreciation of diversity</w:t>
      </w:r>
      <w:r w:rsidRPr="00094A34">
        <w:rPr>
          <w:sz w:val="16"/>
        </w:rPr>
        <w:t xml:space="preserve">. Like Opotow, all the authors in this section point out that structural violence is not inevitable if we become aware of its operation, 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w:t>
      </w:r>
      <w:r w:rsidRPr="00E9428B">
        <w:rPr>
          <w:rStyle w:val="StyleBoldUnderline"/>
          <w:highlight w:val="yellow"/>
        </w:rPr>
        <w:t>the same structures</w:t>
      </w:r>
      <w:r w:rsidRPr="00E9428B">
        <w:rPr>
          <w:sz w:val="16"/>
          <w:highlight w:val="yellow"/>
        </w:rPr>
        <w:t xml:space="preserve"> </w:t>
      </w:r>
      <w:r w:rsidRPr="00094A34">
        <w:rPr>
          <w:sz w:val="16"/>
        </w:rPr>
        <w:t xml:space="preserve">(such as global communication and normal social cognition) </w:t>
      </w:r>
      <w:r w:rsidRPr="00E9428B">
        <w:rPr>
          <w:rStyle w:val="StyleBoldUnderline"/>
          <w:highlight w:val="yellow"/>
        </w:rPr>
        <w:t>which feed structural</w:t>
      </w:r>
      <w:r w:rsidRPr="00E9428B">
        <w:rPr>
          <w:sz w:val="16"/>
          <w:highlight w:val="yellow"/>
        </w:rPr>
        <w:t xml:space="preserve"> </w:t>
      </w:r>
      <w:r w:rsidRPr="00E9428B">
        <w:rPr>
          <w:rStyle w:val="StyleBoldUnderline"/>
          <w:highlight w:val="yellow"/>
        </w:rPr>
        <w:t>violence</w:t>
      </w:r>
      <w:r w:rsidRPr="00E9428B">
        <w:rPr>
          <w:sz w:val="16"/>
          <w:highlight w:val="yellow"/>
        </w:rPr>
        <w:t xml:space="preserve">, </w:t>
      </w:r>
      <w:r w:rsidRPr="00E9428B">
        <w:rPr>
          <w:rStyle w:val="StyleBoldUnderline"/>
          <w:highlight w:val="yellow"/>
        </w:rPr>
        <w:t>can</w:t>
      </w:r>
      <w:r w:rsidRPr="00094A34">
        <w:rPr>
          <w:sz w:val="16"/>
        </w:rPr>
        <w:t xml:space="preserve"> also </w:t>
      </w:r>
      <w:r w:rsidRPr="00E9428B">
        <w:rPr>
          <w:rStyle w:val="StyleBoldUnderline"/>
          <w:highlight w:val="yellow"/>
        </w:rPr>
        <w:t>be</w:t>
      </w:r>
      <w:r w:rsidRPr="00E9428B">
        <w:rPr>
          <w:sz w:val="16"/>
          <w:highlight w:val="yellow"/>
        </w:rPr>
        <w:t xml:space="preserve"> </w:t>
      </w:r>
      <w:r w:rsidRPr="00E9428B">
        <w:rPr>
          <w:rStyle w:val="StyleBoldUnderline"/>
          <w:highlight w:val="yellow"/>
        </w:rPr>
        <w:t>used</w:t>
      </w:r>
      <w:r w:rsidRPr="00E9428B">
        <w:rPr>
          <w:sz w:val="16"/>
          <w:highlight w:val="yellow"/>
        </w:rPr>
        <w:t xml:space="preserve"> </w:t>
      </w:r>
      <w:r w:rsidRPr="00E9428B">
        <w:rPr>
          <w:rStyle w:val="StyleBoldUnderline"/>
          <w:highlight w:val="yellow"/>
        </w:rPr>
        <w:t>to</w:t>
      </w:r>
      <w:r w:rsidRPr="00E9428B">
        <w:rPr>
          <w:sz w:val="16"/>
          <w:highlight w:val="yellow"/>
        </w:rPr>
        <w:t xml:space="preserve"> </w:t>
      </w:r>
      <w:r w:rsidRPr="00E9428B">
        <w:rPr>
          <w:rStyle w:val="StyleBoldUnderline"/>
          <w:highlight w:val="yellow"/>
        </w:rPr>
        <w:t>empower</w:t>
      </w:r>
      <w:r w:rsidRPr="00E9428B">
        <w:rPr>
          <w:sz w:val="16"/>
          <w:highlight w:val="yellow"/>
        </w:rPr>
        <w:t xml:space="preserve"> </w:t>
      </w:r>
      <w:r w:rsidRPr="00E9428B">
        <w:rPr>
          <w:rStyle w:val="StyleBoldUnderline"/>
          <w:highlight w:val="yellow"/>
        </w:rPr>
        <w:t>citizens to reduce it</w:t>
      </w:r>
      <w:r w:rsidRPr="00094A34">
        <w:rPr>
          <w:sz w:val="16"/>
        </w:rPr>
        <w:t>. In the long run, reducing structural violence by reclaiming neighborhoods, demanding social justice and living wages, providing prenatal care, alleviating sexism, and celebrating local cultures, will be our most surefooted path to building lasting peace.</w:t>
      </w:r>
    </w:p>
    <w:p w:rsidR="00202763" w:rsidRPr="004711F9" w:rsidRDefault="00202763" w:rsidP="00202763">
      <w:pPr>
        <w:pStyle w:val="Heading4"/>
        <w:rPr>
          <w:rFonts w:cs="Arial"/>
        </w:rPr>
      </w:pPr>
      <w:r>
        <w:rPr>
          <w:rFonts w:cs="Arial"/>
        </w:rPr>
        <w:t>The 1AC</w:t>
      </w:r>
      <w:r w:rsidRPr="004711F9">
        <w:rPr>
          <w:rFonts w:cs="Arial"/>
        </w:rPr>
        <w:t xml:space="preserve"> critiques</w:t>
      </w:r>
      <w:r>
        <w:rPr>
          <w:rFonts w:cs="Arial"/>
        </w:rPr>
        <w:t xml:space="preserve"> the</w:t>
      </w:r>
      <w:r w:rsidRPr="004711F9">
        <w:rPr>
          <w:rFonts w:cs="Arial"/>
        </w:rPr>
        <w:t xml:space="preserve"> normalcy</w:t>
      </w:r>
      <w:r>
        <w:rPr>
          <w:rFonts w:cs="Arial"/>
        </w:rPr>
        <w:t xml:space="preserve"> that is the starting point</w:t>
      </w:r>
      <w:r w:rsidRPr="004711F9">
        <w:rPr>
          <w:rFonts w:cs="Arial"/>
        </w:rPr>
        <w:t xml:space="preserve"> for other forms of oppression </w:t>
      </w:r>
    </w:p>
    <w:p w:rsidR="00202763" w:rsidRPr="004711F9" w:rsidRDefault="00202763" w:rsidP="00202763">
      <w:pPr>
        <w:rPr>
          <w:rFonts w:cs="Arial"/>
        </w:rPr>
      </w:pPr>
      <w:r w:rsidRPr="004711F9">
        <w:rPr>
          <w:rStyle w:val="StyleStyleBold12pt"/>
          <w:rFonts w:cs="Arial"/>
        </w:rPr>
        <w:t>Shlasko 05</w:t>
      </w:r>
      <w:r w:rsidRPr="004711F9">
        <w:rPr>
          <w:rFonts w:cs="Arial"/>
        </w:rPr>
        <w:t xml:space="preserve"> </w:t>
      </w:r>
      <w:r w:rsidRPr="004711F9">
        <w:rPr>
          <w:rFonts w:cs="Arial"/>
          <w:sz w:val="16"/>
          <w:szCs w:val="16"/>
        </w:rPr>
        <w:t xml:space="preserve">G. D. Shlasko, University of. Massachusetts Amherst, Social Justice Education Program, Hills South, "Queer (v.) </w:t>
      </w:r>
      <w:proofErr w:type="gramStart"/>
      <w:r w:rsidRPr="004711F9">
        <w:rPr>
          <w:rFonts w:cs="Arial"/>
          <w:sz w:val="16"/>
          <w:szCs w:val="16"/>
        </w:rPr>
        <w:t>pedagogy</w:t>
      </w:r>
      <w:proofErr w:type="gramEnd"/>
      <w:r w:rsidRPr="004711F9">
        <w:rPr>
          <w:rFonts w:cs="Arial"/>
          <w:sz w:val="16"/>
          <w:szCs w:val="16"/>
        </w:rPr>
        <w:t>." Equity &amp; Excellence in Education 38.2 (2005): 123-134.</w:t>
      </w:r>
    </w:p>
    <w:p w:rsidR="00202763" w:rsidRPr="004711F9" w:rsidRDefault="00202763" w:rsidP="00202763">
      <w:pPr>
        <w:ind w:firstLine="720"/>
        <w:rPr>
          <w:rStyle w:val="StyleBoldUnderline"/>
          <w:rFonts w:cs="Arial"/>
        </w:rPr>
      </w:pPr>
      <w:r w:rsidRPr="004711F9">
        <w:rPr>
          <w:rFonts w:cs="Arial"/>
          <w:sz w:val="16"/>
        </w:rPr>
        <w:t>Finally, Greene (1996) suggests reading “queer the-ory’’ with queer as a verb that acts on theory. Hence the phrase is an imperative to queer one’s theory, to look at it from a different perspective such that its shortcomings, underlying assumptions, and possibilities become visi- ble. Morris’s (1998) concept of a queer aesthetic is useful here. A queer theorist might take a theory that does not explicitly define itself as queer or politically radical, and interrogate it through the lens of queer sensibility, ask- ing, “How might this theory have radical implications?’’ Davis and Sumara’s (2000) queer reading of the complex- ity theory in physics, which I discuss later, is an excellent example. Given permission to view any theory in terms of its queerness, we can again use queer as an adjective to describe theories in which we discover queer character- istics or implications. For example, a theory that centers a usually marginal subject position or that challenges normalcy could be described as queer</w:t>
      </w:r>
      <w:proofErr w:type="gramStart"/>
      <w:r w:rsidRPr="004711F9">
        <w:rPr>
          <w:rFonts w:cs="Arial"/>
          <w:sz w:val="16"/>
        </w:rPr>
        <w:t>.</w:t>
      </w:r>
      <w:r w:rsidRPr="004711F9">
        <w:rPr>
          <w:rFonts w:cs="Arial"/>
          <w:sz w:val="12"/>
        </w:rPr>
        <w:t>¶</w:t>
      </w:r>
      <w:proofErr w:type="gramEnd"/>
      <w:r w:rsidRPr="004711F9">
        <w:rPr>
          <w:rFonts w:cs="Arial"/>
          <w:sz w:val="16"/>
        </w:rPr>
        <w:t xml:space="preserve"> </w:t>
      </w:r>
      <w:r w:rsidRPr="00494472">
        <w:rPr>
          <w:rStyle w:val="StyleBoldUnderline"/>
          <w:rFonts w:cs="Arial"/>
          <w:highlight w:val="yellow"/>
        </w:rPr>
        <w:t xml:space="preserve">Queer theory emerges from </w:t>
      </w:r>
      <w:r w:rsidRPr="004711F9">
        <w:rPr>
          <w:rFonts w:cs="Arial"/>
          <w:sz w:val="16"/>
        </w:rPr>
        <w:t>a study of and</w:t>
      </w:r>
      <w:r w:rsidRPr="004711F9">
        <w:rPr>
          <w:rStyle w:val="StyleBoldUnderline"/>
          <w:rFonts w:cs="Arial"/>
        </w:rPr>
        <w:t xml:space="preserve"> from </w:t>
      </w:r>
      <w:r w:rsidRPr="00494472">
        <w:rPr>
          <w:rStyle w:val="StyleBoldUnderline"/>
          <w:rFonts w:cs="Arial"/>
          <w:highlight w:val="yellow"/>
        </w:rPr>
        <w:t>the view</w:t>
      </w:r>
      <w:r w:rsidRPr="004711F9">
        <w:rPr>
          <w:rStyle w:val="StyleBoldUnderline"/>
          <w:rFonts w:cs="Arial"/>
        </w:rPr>
        <w:t xml:space="preserve">point </w:t>
      </w:r>
      <w:r w:rsidRPr="00494472">
        <w:rPr>
          <w:rStyle w:val="StyleBoldUnderline"/>
          <w:rFonts w:cs="Arial"/>
          <w:highlight w:val="yellow"/>
        </w:rPr>
        <w:t xml:space="preserve">of </w:t>
      </w:r>
      <w:r w:rsidRPr="004711F9">
        <w:rPr>
          <w:rStyle w:val="StyleBoldUnderline"/>
          <w:rFonts w:cs="Arial"/>
        </w:rPr>
        <w:t xml:space="preserve">people who are </w:t>
      </w:r>
      <w:r w:rsidRPr="00494472">
        <w:rPr>
          <w:rStyle w:val="StyleBoldUnderline"/>
          <w:rFonts w:cs="Arial"/>
          <w:highlight w:val="yellow"/>
        </w:rPr>
        <w:t xml:space="preserve">outsiders </w:t>
      </w:r>
      <w:r w:rsidRPr="004711F9">
        <w:rPr>
          <w:rFonts w:cs="Arial"/>
          <w:sz w:val="16"/>
        </w:rPr>
        <w:t xml:space="preserve">in terms of gender and sexuality—those against whom the word “queer’’ first became a violent epithet. Yet </w:t>
      </w:r>
      <w:r w:rsidRPr="00494472">
        <w:rPr>
          <w:rStyle w:val="StyleBoldUnderline"/>
          <w:rFonts w:cs="Arial"/>
          <w:highlight w:val="yellow"/>
        </w:rPr>
        <w:t>it does not limit itself to</w:t>
      </w:r>
      <w:r w:rsidRPr="004711F9">
        <w:rPr>
          <w:rStyle w:val="StyleBoldUnderline"/>
          <w:rFonts w:cs="Arial"/>
        </w:rPr>
        <w:t xml:space="preserve"> </w:t>
      </w:r>
      <w:r w:rsidRPr="004711F9">
        <w:rPr>
          <w:rFonts w:cs="Arial"/>
          <w:sz w:val="16"/>
        </w:rPr>
        <w:t>theorizing about</w:t>
      </w:r>
      <w:r w:rsidRPr="004711F9">
        <w:rPr>
          <w:rStyle w:val="StyleBoldUnderline"/>
          <w:rFonts w:cs="Arial"/>
        </w:rPr>
        <w:t xml:space="preserve"> gender and </w:t>
      </w:r>
      <w:r w:rsidRPr="00494472">
        <w:rPr>
          <w:rStyle w:val="StyleBoldUnderline"/>
          <w:rFonts w:cs="Arial"/>
          <w:highlight w:val="yellow"/>
        </w:rPr>
        <w:t>sexuality</w:t>
      </w:r>
      <w:r w:rsidRPr="004711F9">
        <w:rPr>
          <w:rStyle w:val="StyleBoldUnderline"/>
          <w:rFonts w:cs="Arial"/>
        </w:rPr>
        <w:t xml:space="preserve">. </w:t>
      </w:r>
      <w:r w:rsidRPr="00F01727">
        <w:rPr>
          <w:rStyle w:val="StyleBoldUnderline"/>
          <w:rFonts w:cs="Arial"/>
          <w:highlight w:val="yellow"/>
        </w:rPr>
        <w:t>Queer theory problematizes</w:t>
      </w:r>
      <w:r w:rsidRPr="00F01727">
        <w:rPr>
          <w:rFonts w:cs="Arial"/>
          <w:sz w:val="16"/>
          <w:highlight w:val="yellow"/>
        </w:rPr>
        <w:t xml:space="preserve"> </w:t>
      </w:r>
      <w:r w:rsidRPr="004711F9">
        <w:rPr>
          <w:rFonts w:cs="Arial"/>
          <w:sz w:val="16"/>
        </w:rPr>
        <w:t xml:space="preserve">gender and sexual identities, and also </w:t>
      </w:r>
      <w:r w:rsidRPr="004711F9">
        <w:rPr>
          <w:rStyle w:val="StyleBoldUnderline"/>
          <w:rFonts w:cs="Arial"/>
        </w:rPr>
        <w:t xml:space="preserve">the very concept of </w:t>
      </w:r>
      <w:r w:rsidRPr="00F01727">
        <w:rPr>
          <w:rStyle w:val="StyleBoldUnderline"/>
          <w:rFonts w:cs="Arial"/>
          <w:highlight w:val="yellow"/>
        </w:rPr>
        <w:t>identity</w:t>
      </w:r>
      <w:r w:rsidRPr="00F01727">
        <w:rPr>
          <w:rFonts w:cs="Arial"/>
          <w:sz w:val="16"/>
          <w:highlight w:val="yellow"/>
        </w:rPr>
        <w:t xml:space="preserve"> </w:t>
      </w:r>
      <w:r w:rsidRPr="004711F9">
        <w:rPr>
          <w:rFonts w:cs="Arial"/>
          <w:sz w:val="16"/>
        </w:rPr>
        <w:t xml:space="preserve">(Britzman, 1998; Green, 1996; Morris, 2000). </w:t>
      </w:r>
      <w:r w:rsidRPr="004711F9">
        <w:rPr>
          <w:rStyle w:val="StyleBoldUnderline"/>
          <w:rFonts w:cs="Arial"/>
        </w:rPr>
        <w:t xml:space="preserve">It critiques </w:t>
      </w:r>
      <w:r w:rsidRPr="004711F9">
        <w:rPr>
          <w:rFonts w:cs="Arial"/>
          <w:sz w:val="16"/>
        </w:rPr>
        <w:t>the</w:t>
      </w:r>
      <w:r w:rsidRPr="004711F9">
        <w:rPr>
          <w:rStyle w:val="StyleBoldUnderline"/>
          <w:rFonts w:cs="Arial"/>
        </w:rPr>
        <w:t xml:space="preserve"> </w:t>
      </w:r>
      <w:r w:rsidRPr="00F01727">
        <w:rPr>
          <w:rStyle w:val="StyleBoldUnderline"/>
          <w:rFonts w:cs="Arial"/>
          <w:highlight w:val="yellow"/>
        </w:rPr>
        <w:t xml:space="preserve">enforced norms of gender </w:t>
      </w:r>
      <w:r w:rsidRPr="004711F9">
        <w:rPr>
          <w:rStyle w:val="StyleBoldUnderline"/>
          <w:rFonts w:cs="Arial"/>
        </w:rPr>
        <w:t xml:space="preserve">and sexuality, </w:t>
      </w:r>
      <w:r w:rsidRPr="00F01727">
        <w:rPr>
          <w:rStyle w:val="StyleBoldUnderline"/>
          <w:rFonts w:cs="Arial"/>
          <w:highlight w:val="yellow"/>
        </w:rPr>
        <w:t>and</w:t>
      </w:r>
      <w:r w:rsidRPr="00F01727">
        <w:rPr>
          <w:rFonts w:cs="Arial"/>
          <w:sz w:val="16"/>
          <w:highlight w:val="yellow"/>
        </w:rPr>
        <w:t xml:space="preserve"> </w:t>
      </w:r>
      <w:r w:rsidRPr="004711F9">
        <w:rPr>
          <w:rFonts w:cs="Arial"/>
          <w:sz w:val="16"/>
        </w:rPr>
        <w:t xml:space="preserve">also all </w:t>
      </w:r>
      <w:r w:rsidRPr="004711F9">
        <w:rPr>
          <w:rStyle w:val="StyleBoldUnderline"/>
          <w:rFonts w:cs="Arial"/>
        </w:rPr>
        <w:t xml:space="preserve">claims of </w:t>
      </w:r>
      <w:r w:rsidRPr="00F01727">
        <w:rPr>
          <w:rStyle w:val="StyleBoldUnderline"/>
          <w:rFonts w:cs="Arial"/>
          <w:highlight w:val="yellow"/>
        </w:rPr>
        <w:t>normalcy</w:t>
      </w:r>
      <w:r w:rsidRPr="004711F9">
        <w:rPr>
          <w:rFonts w:cs="Arial"/>
          <w:sz w:val="16"/>
        </w:rPr>
        <w:t xml:space="preserve">, and the processes by which the borders of the normal are de- fined and policed (Britzman, 1998; Green, 1996; Morris, 2000). By interrogating the implicit assumptions of het- eronormativity, </w:t>
      </w:r>
      <w:r w:rsidRPr="004711F9">
        <w:rPr>
          <w:rStyle w:val="StyleBoldUnderline"/>
          <w:rFonts w:cs="Arial"/>
        </w:rPr>
        <w:t>queer theory</w:t>
      </w:r>
      <w:r>
        <w:rPr>
          <w:rStyle w:val="StyleBoldUnderline"/>
          <w:rFonts w:cs="Arial"/>
        </w:rPr>
        <w:t xml:space="preserve"> </w:t>
      </w:r>
      <w:r w:rsidRPr="00B23ACB">
        <w:rPr>
          <w:rStyle w:val="StyleBoldUnderline"/>
          <w:rFonts w:cs="Arial"/>
          <w:highlight w:val="yellow"/>
        </w:rPr>
        <w:t xml:space="preserve">[it] “offers a critique of reigning ideologies of </w:t>
      </w:r>
      <w:r w:rsidRPr="001A2B9D">
        <w:rPr>
          <w:rStyle w:val="StyleBoldUnderline"/>
          <w:rFonts w:cs="Arial"/>
        </w:rPr>
        <w:t>subjectivity</w:t>
      </w:r>
      <w:r w:rsidRPr="00B23ACB">
        <w:rPr>
          <w:rStyle w:val="StyleBoldUnderline"/>
          <w:rFonts w:cs="Arial"/>
        </w:rPr>
        <w:t xml:space="preserve">, </w:t>
      </w:r>
      <w:r w:rsidRPr="001A2B9D">
        <w:rPr>
          <w:rStyle w:val="StyleBoldUnderline"/>
          <w:rFonts w:cs="Arial"/>
          <w:highlight w:val="yellow"/>
        </w:rPr>
        <w:t>power</w:t>
      </w:r>
      <w:r w:rsidRPr="004711F9">
        <w:rPr>
          <w:rStyle w:val="StyleBoldUnderline"/>
          <w:rFonts w:cs="Arial"/>
        </w:rPr>
        <w:t>, and meaning’</w:t>
      </w:r>
      <w:r w:rsidRPr="004711F9">
        <w:rPr>
          <w:rFonts w:cs="Arial"/>
          <w:sz w:val="16"/>
        </w:rPr>
        <w:t>’ (Greene, 1996, p. 326) that can be extended to shed light on many forms of difference, categorization, and inequality</w:t>
      </w:r>
      <w:proofErr w:type="gramStart"/>
      <w:r w:rsidRPr="004711F9">
        <w:rPr>
          <w:rFonts w:cs="Arial"/>
          <w:sz w:val="16"/>
        </w:rPr>
        <w:t>.</w:t>
      </w:r>
      <w:r w:rsidRPr="004711F9">
        <w:rPr>
          <w:rFonts w:cs="Arial"/>
          <w:sz w:val="12"/>
        </w:rPr>
        <w:t>¶</w:t>
      </w:r>
      <w:proofErr w:type="gramEnd"/>
      <w:r w:rsidRPr="004711F9">
        <w:rPr>
          <w:rFonts w:cs="Arial"/>
          <w:sz w:val="16"/>
        </w:rPr>
        <w:t xml:space="preserve"> Sullivan’s (2003) chapter, “Queer Race,’’ reviews litera- ture on intersections and conflicts between academic and political discourses centered on race and those centered on sexuality, and presents several examples of how queer theoretical</w:t>
      </w:r>
      <w:r w:rsidRPr="004711F9">
        <w:rPr>
          <w:rStyle w:val="StyleBoldUnderline"/>
          <w:rFonts w:cs="Arial"/>
        </w:rPr>
        <w:t xml:space="preserve"> inquiries </w:t>
      </w:r>
      <w:r w:rsidRPr="004711F9">
        <w:rPr>
          <w:rFonts w:cs="Arial"/>
          <w:sz w:val="16"/>
        </w:rPr>
        <w:t xml:space="preserve">can </w:t>
      </w:r>
      <w:r w:rsidRPr="004711F9">
        <w:rPr>
          <w:rStyle w:val="StyleBoldUnderline"/>
          <w:rFonts w:cs="Arial"/>
        </w:rPr>
        <w:t>help to shed light on manifesta- tions of racism</w:t>
      </w:r>
      <w:r w:rsidRPr="004711F9">
        <w:rPr>
          <w:rFonts w:cs="Arial"/>
          <w:sz w:val="16"/>
        </w:rPr>
        <w:t xml:space="preserve">. Sullivan demonstrates that </w:t>
      </w:r>
      <w:r>
        <w:rPr>
          <w:rStyle w:val="StyleBoldUnderline"/>
          <w:rFonts w:cs="Arial"/>
        </w:rPr>
        <w:t>heteronorma</w:t>
      </w:r>
      <w:r w:rsidRPr="004711F9">
        <w:rPr>
          <w:rStyle w:val="StyleBoldUnderline"/>
          <w:rFonts w:cs="Arial"/>
        </w:rPr>
        <w:t>tivity is not premised on homophobia</w:t>
      </w:r>
      <w:r w:rsidRPr="004711F9">
        <w:rPr>
          <w:rFonts w:cs="Arial"/>
          <w:sz w:val="16"/>
        </w:rPr>
        <w:t xml:space="preserve"> alone, </w:t>
      </w:r>
      <w:r w:rsidRPr="004711F9">
        <w:rPr>
          <w:rStyle w:val="StyleBoldUnderline"/>
          <w:rFonts w:cs="Arial"/>
        </w:rPr>
        <w:t>but</w:t>
      </w:r>
      <w:r w:rsidRPr="004711F9">
        <w:rPr>
          <w:rFonts w:cs="Arial"/>
          <w:sz w:val="16"/>
        </w:rPr>
        <w:t xml:space="preserve"> rather on </w:t>
      </w:r>
      <w:r w:rsidRPr="004711F9">
        <w:rPr>
          <w:rStyle w:val="StyleBoldUnderline"/>
          <w:rFonts w:cs="Arial"/>
        </w:rPr>
        <w:t>a</w:t>
      </w:r>
      <w:r w:rsidRPr="004711F9">
        <w:rPr>
          <w:rFonts w:cs="Arial"/>
          <w:sz w:val="16"/>
        </w:rPr>
        <w:t xml:space="preserve"> vast </w:t>
      </w:r>
      <w:r w:rsidRPr="004711F9">
        <w:rPr>
          <w:rStyle w:val="StyleBoldUnderline"/>
          <w:rFonts w:cs="Arial"/>
        </w:rPr>
        <w:t xml:space="preserve">“coincidence’’ </w:t>
      </w:r>
      <w:r>
        <w:rPr>
          <w:rStyle w:val="StyleBoldUnderline"/>
          <w:rFonts w:cs="Arial"/>
        </w:rPr>
        <w:t>between racism, sexism, and ho</w:t>
      </w:r>
      <w:r w:rsidRPr="004711F9">
        <w:rPr>
          <w:rStyle w:val="StyleBoldUnderline"/>
          <w:rFonts w:cs="Arial"/>
        </w:rPr>
        <w:t>mophobia.</w:t>
      </w:r>
      <w:r w:rsidRPr="004711F9">
        <w:rPr>
          <w:rFonts w:cs="Arial"/>
          <w:sz w:val="16"/>
        </w:rPr>
        <w:t xml:space="preserve"> An extreme example is the case of laws that prohibit interracial marriage. The overt purpose of such laws was to define and maintain boundaries between racial groups (so as to justify unequal and inhumane treatment of people of color), and to maintain racial “pu- rity’’ for Whites (Sullivan, 2003). By implication, the laws also served to define white womanhood very narrowly in terms of marriage and procreation. White women who were sexually active outside of marriage, and white peo- ple of whatever gender and sexual orientation who did not </w:t>
      </w:r>
      <w:proofErr w:type="gramStart"/>
      <w:r w:rsidRPr="004711F9">
        <w:rPr>
          <w:rFonts w:cs="Arial"/>
          <w:sz w:val="16"/>
        </w:rPr>
        <w:t>marry,</w:t>
      </w:r>
      <w:proofErr w:type="gramEnd"/>
      <w:r w:rsidRPr="004711F9">
        <w:rPr>
          <w:rFonts w:cs="Arial"/>
          <w:sz w:val="16"/>
        </w:rPr>
        <w:t xml:space="preserve"> were defined as practically criminal in their refusal to participate in the racist/sexist/homophobic project of reproducing the normal white family (Sullivan, 2003). </w:t>
      </w:r>
      <w:r w:rsidRPr="005E1F8B">
        <w:rPr>
          <w:rStyle w:val="StyleBoldUnderline"/>
          <w:rFonts w:cs="Arial"/>
          <w:highlight w:val="yellow"/>
        </w:rPr>
        <w:t>Racism, sexism, and homophobia</w:t>
      </w:r>
      <w:r w:rsidRPr="005E1F8B">
        <w:rPr>
          <w:rFonts w:cs="Arial"/>
          <w:sz w:val="16"/>
          <w:highlight w:val="yellow"/>
        </w:rPr>
        <w:t xml:space="preserve"> </w:t>
      </w:r>
      <w:r w:rsidRPr="004711F9">
        <w:rPr>
          <w:rFonts w:cs="Arial"/>
          <w:sz w:val="16"/>
        </w:rPr>
        <w:t>together seek to</w:t>
      </w:r>
      <w:r w:rsidRPr="004711F9">
        <w:rPr>
          <w:rFonts w:cs="Arial"/>
          <w:sz w:val="12"/>
        </w:rPr>
        <w:t>¶</w:t>
      </w:r>
      <w:r w:rsidRPr="004711F9">
        <w:rPr>
          <w:rFonts w:cs="Arial"/>
          <w:sz w:val="16"/>
        </w:rPr>
        <w:t xml:space="preserve"> </w:t>
      </w:r>
      <w:r w:rsidRPr="005E1F8B">
        <w:rPr>
          <w:rStyle w:val="StyleBoldUnderline"/>
          <w:rFonts w:cs="Arial"/>
          <w:highlight w:val="yellow"/>
        </w:rPr>
        <w:t xml:space="preserve">regulate </w:t>
      </w:r>
      <w:r w:rsidRPr="004711F9">
        <w:rPr>
          <w:rFonts w:cs="Arial"/>
          <w:sz w:val="16"/>
        </w:rPr>
        <w:t>people’s</w:t>
      </w:r>
      <w:r w:rsidRPr="004711F9">
        <w:rPr>
          <w:rStyle w:val="StyleBoldUnderline"/>
          <w:rFonts w:cs="Arial"/>
        </w:rPr>
        <w:t xml:space="preserve"> </w:t>
      </w:r>
      <w:r w:rsidRPr="005E1F8B">
        <w:rPr>
          <w:rStyle w:val="StyleBoldUnderline"/>
          <w:rFonts w:cs="Arial"/>
          <w:highlight w:val="yellow"/>
        </w:rPr>
        <w:t xml:space="preserve">sexuality </w:t>
      </w:r>
      <w:r w:rsidRPr="005E1F8B">
        <w:rPr>
          <w:rStyle w:val="StyleBoldUnderline"/>
          <w:rFonts w:cs="Arial"/>
        </w:rPr>
        <w:t xml:space="preserve">in </w:t>
      </w:r>
      <w:r w:rsidRPr="004711F9">
        <w:rPr>
          <w:rFonts w:cs="Arial"/>
          <w:sz w:val="16"/>
        </w:rPr>
        <w:t>specific</w:t>
      </w:r>
      <w:r w:rsidRPr="004711F9">
        <w:rPr>
          <w:rStyle w:val="StyleBoldUnderline"/>
          <w:rFonts w:cs="Arial"/>
        </w:rPr>
        <w:t xml:space="preserve"> ways </w:t>
      </w:r>
      <w:r w:rsidRPr="005E1F8B">
        <w:rPr>
          <w:rStyle w:val="StyleBoldUnderline"/>
          <w:rFonts w:cs="Arial"/>
          <w:highlight w:val="yellow"/>
        </w:rPr>
        <w:t>that make meaning</w:t>
      </w:r>
      <w:r w:rsidRPr="004711F9">
        <w:rPr>
          <w:rStyle w:val="StyleBoldUnderline"/>
          <w:rFonts w:cs="Arial"/>
        </w:rPr>
        <w:t xml:space="preserve"> not only </w:t>
      </w:r>
      <w:r w:rsidRPr="005E1F8B">
        <w:rPr>
          <w:rStyle w:val="StyleBoldUnderline"/>
          <w:rFonts w:cs="Arial"/>
          <w:highlight w:val="yellow"/>
        </w:rPr>
        <w:t xml:space="preserve">for sexuality </w:t>
      </w:r>
      <w:r w:rsidRPr="004711F9">
        <w:rPr>
          <w:rStyle w:val="StyleBoldUnderline"/>
          <w:rFonts w:cs="Arial"/>
        </w:rPr>
        <w:t xml:space="preserve">as such but also for </w:t>
      </w:r>
      <w:r>
        <w:rPr>
          <w:rStyle w:val="StyleBoldUnderline"/>
          <w:rFonts w:cs="Arial"/>
          <w:highlight w:val="yellow"/>
        </w:rPr>
        <w:t>gen</w:t>
      </w:r>
      <w:r w:rsidRPr="005E1F8B">
        <w:rPr>
          <w:rStyle w:val="StyleBoldUnderline"/>
          <w:rFonts w:cs="Arial"/>
          <w:highlight w:val="yellow"/>
        </w:rPr>
        <w:t>der and race</w:t>
      </w:r>
      <w:r w:rsidRPr="004711F9">
        <w:rPr>
          <w:rFonts w:cs="Arial"/>
          <w:sz w:val="16"/>
        </w:rPr>
        <w:t xml:space="preserve">. Given this entanglement, Sullivan argues that </w:t>
      </w:r>
      <w:r w:rsidRPr="00F66018">
        <w:rPr>
          <w:rStyle w:val="StyleBoldUnderline"/>
          <w:rFonts w:cs="Arial"/>
          <w:highlight w:val="yellow"/>
        </w:rPr>
        <w:t xml:space="preserve">queer theory </w:t>
      </w:r>
      <w:r w:rsidRPr="004711F9">
        <w:rPr>
          <w:rStyle w:val="StyleBoldUnderline"/>
          <w:rFonts w:cs="Arial"/>
        </w:rPr>
        <w:t xml:space="preserve">not only allows for a </w:t>
      </w:r>
      <w:r w:rsidRPr="004711F9">
        <w:rPr>
          <w:rFonts w:cs="Arial"/>
          <w:sz w:val="16"/>
        </w:rPr>
        <w:t>queer</w:t>
      </w:r>
      <w:r w:rsidRPr="004711F9">
        <w:rPr>
          <w:rStyle w:val="StyleBoldUnderline"/>
          <w:rFonts w:cs="Arial"/>
        </w:rPr>
        <w:t xml:space="preserve"> critique of sexism and racism</w:t>
      </w:r>
      <w:r w:rsidRPr="004711F9">
        <w:rPr>
          <w:rFonts w:cs="Arial"/>
          <w:sz w:val="16"/>
        </w:rPr>
        <w:t xml:space="preserve"> (</w:t>
      </w:r>
      <w:r w:rsidRPr="004711F9">
        <w:rPr>
          <w:rStyle w:val="StyleBoldUnderline"/>
          <w:rFonts w:cs="Arial"/>
        </w:rPr>
        <w:t>and</w:t>
      </w:r>
      <w:r w:rsidRPr="004711F9">
        <w:rPr>
          <w:rFonts w:cs="Arial"/>
          <w:sz w:val="16"/>
        </w:rPr>
        <w:t xml:space="preserve"> I would add </w:t>
      </w:r>
      <w:r w:rsidRPr="004711F9">
        <w:rPr>
          <w:rStyle w:val="StyleBoldUnderline"/>
          <w:rFonts w:cs="Arial"/>
        </w:rPr>
        <w:t>class-, ability-, and age-based oppressions</w:t>
      </w:r>
      <w:r w:rsidRPr="004711F9">
        <w:rPr>
          <w:rFonts w:cs="Arial"/>
          <w:sz w:val="16"/>
        </w:rPr>
        <w:t xml:space="preserve"> as well), </w:t>
      </w:r>
      <w:proofErr w:type="gramStart"/>
      <w:r w:rsidRPr="004711F9">
        <w:rPr>
          <w:rStyle w:val="StyleBoldUnderline"/>
          <w:rFonts w:cs="Arial"/>
        </w:rPr>
        <w:t>but</w:t>
      </w:r>
      <w:proofErr w:type="gramEnd"/>
      <w:r w:rsidRPr="004711F9">
        <w:rPr>
          <w:rStyle w:val="StyleBoldUnderline"/>
          <w:rFonts w:cs="Arial"/>
        </w:rPr>
        <w:t xml:space="preserve"> </w:t>
      </w:r>
      <w:r w:rsidRPr="00F66018">
        <w:rPr>
          <w:rStyle w:val="StyleBoldUnderline"/>
          <w:rFonts w:cs="Arial"/>
          <w:highlight w:val="yellow"/>
        </w:rPr>
        <w:t>actually requires it</w:t>
      </w:r>
      <w:r w:rsidRPr="004711F9">
        <w:rPr>
          <w:rStyle w:val="StyleBoldUnderline"/>
          <w:rFonts w:cs="Arial"/>
        </w:rPr>
        <w:t>.</w:t>
      </w:r>
    </w:p>
    <w:p w:rsidR="00202763" w:rsidRPr="004711F9" w:rsidRDefault="00202763" w:rsidP="00202763">
      <w:pPr>
        <w:pStyle w:val="Heading4"/>
        <w:rPr>
          <w:rFonts w:cs="Arial"/>
        </w:rPr>
      </w:pPr>
      <w:r w:rsidRPr="004711F9">
        <w:rPr>
          <w:rFonts w:cs="Arial"/>
        </w:rPr>
        <w:t xml:space="preserve">We should use the academic setting to challenge the heteronormative structures that pervade society – judge as an educator should disrupt heteronormativity. </w:t>
      </w:r>
    </w:p>
    <w:p w:rsidR="00202763" w:rsidRPr="004711F9" w:rsidRDefault="00202763" w:rsidP="00202763">
      <w:pPr>
        <w:rPr>
          <w:rStyle w:val="StyleStyleBold12pt"/>
          <w:rFonts w:cs="Arial"/>
          <w:b w:val="0"/>
          <w:szCs w:val="16"/>
        </w:rPr>
      </w:pPr>
      <w:r w:rsidRPr="004711F9">
        <w:rPr>
          <w:rStyle w:val="StyleStyleBold12pt"/>
          <w:rFonts w:cs="Arial"/>
        </w:rPr>
        <w:t xml:space="preserve">Elias 3 </w:t>
      </w:r>
      <w:r w:rsidRPr="004711F9">
        <w:rPr>
          <w:rStyle w:val="StyleStyleBold12pt"/>
          <w:rFonts w:cs="Arial"/>
          <w:b w:val="0"/>
          <w:szCs w:val="16"/>
        </w:rPr>
        <w:t>John Elias, Professor at San Francisco University, Journal of Homosexuality, Vol. 45, no. 2/3/4, p. 64, 2003</w:t>
      </w:r>
    </w:p>
    <w:p w:rsidR="00202763" w:rsidRPr="004711F9" w:rsidRDefault="00202763" w:rsidP="00202763">
      <w:pPr>
        <w:ind w:firstLine="720"/>
        <w:rPr>
          <w:rFonts w:cs="Arial"/>
          <w:sz w:val="16"/>
        </w:rPr>
      </w:pPr>
      <w:r w:rsidRPr="004711F9">
        <w:rPr>
          <w:rFonts w:cs="Arial"/>
          <w:sz w:val="16"/>
        </w:rPr>
        <w:t>Akin to organized religion and the biomedical field, the educational system has been a major offender. Wedded to disseminating the idea that heterosexuality is the ultimate and best form of sexuality, “</w:t>
      </w:r>
      <w:r w:rsidRPr="00091A66">
        <w:rPr>
          <w:rStyle w:val="StyleBoldUnderline"/>
          <w:rFonts w:cs="Arial"/>
          <w:highlight w:val="yellow"/>
        </w:rPr>
        <w:t>Schools have maintained</w:t>
      </w:r>
      <w:r w:rsidRPr="004711F9">
        <w:rPr>
          <w:rStyle w:val="StyleBoldUnderline"/>
          <w:rFonts w:cs="Arial"/>
        </w:rPr>
        <w:t xml:space="preserve">, by social custom </w:t>
      </w:r>
      <w:r w:rsidRPr="004711F9">
        <w:rPr>
          <w:rFonts w:cs="Arial"/>
          <w:sz w:val="16"/>
        </w:rPr>
        <w:t>and with reinforcement from the law,</w:t>
      </w:r>
      <w:r w:rsidRPr="004711F9">
        <w:rPr>
          <w:rStyle w:val="StyleBoldUnderline"/>
          <w:rFonts w:cs="Arial"/>
        </w:rPr>
        <w:t xml:space="preserve"> </w:t>
      </w:r>
      <w:r w:rsidRPr="00091A66">
        <w:rPr>
          <w:rStyle w:val="StyleBoldUnderline"/>
          <w:rFonts w:cs="Arial"/>
          <w:highlight w:val="yellow"/>
        </w:rPr>
        <w:t xml:space="preserve">the promotion of the heterosexual family </w:t>
      </w:r>
      <w:r w:rsidRPr="004711F9">
        <w:rPr>
          <w:rStyle w:val="StyleBoldUnderline"/>
          <w:rFonts w:cs="Arial"/>
        </w:rPr>
        <w:t>as predominant</w:t>
      </w:r>
      <w:r w:rsidRPr="004711F9">
        <w:rPr>
          <w:rFonts w:cs="Arial"/>
          <w:sz w:val="16"/>
        </w:rPr>
        <w:t xml:space="preserve">, and therefore the essence of normal. From having been presumed to be ‘normal,’ heterosexual behavior has gained status as the right, good, and ideal lifestyle” (Leck, 1999, p. 259). School culture in general is fraught with heteronormativity. </w:t>
      </w:r>
      <w:r w:rsidRPr="00091A66">
        <w:rPr>
          <w:rStyle w:val="StyleBoldUnderline"/>
          <w:rFonts w:cs="Arial"/>
          <w:highlight w:val="yellow"/>
        </w:rPr>
        <w:t xml:space="preserve">Our society </w:t>
      </w:r>
      <w:r w:rsidRPr="00091A66">
        <w:rPr>
          <w:rFonts w:cs="Arial"/>
          <w:sz w:val="16"/>
        </w:rPr>
        <w:t xml:space="preserve">has long </w:t>
      </w:r>
      <w:r w:rsidRPr="00091A66">
        <w:rPr>
          <w:rStyle w:val="StyleBoldUnderline"/>
          <w:rFonts w:cs="Arial"/>
          <w:highlight w:val="yellow"/>
        </w:rPr>
        <w:t>view</w:t>
      </w:r>
      <w:r w:rsidRPr="00091A66">
        <w:rPr>
          <w:rFonts w:cs="Arial"/>
          <w:sz w:val="16"/>
        </w:rPr>
        <w:t>ed</w:t>
      </w:r>
      <w:r w:rsidRPr="00091A66">
        <w:rPr>
          <w:rFonts w:cs="Arial"/>
          <w:sz w:val="16"/>
          <w:highlight w:val="yellow"/>
        </w:rPr>
        <w:t xml:space="preserve"> </w:t>
      </w:r>
      <w:r w:rsidRPr="00091A66">
        <w:rPr>
          <w:rStyle w:val="StyleBoldUnderline"/>
          <w:rFonts w:cs="Arial"/>
          <w:highlight w:val="yellow"/>
        </w:rPr>
        <w:t>queer sexualities as</w:t>
      </w:r>
      <w:r w:rsidRPr="00091A66">
        <w:rPr>
          <w:rFonts w:cs="Arial"/>
          <w:sz w:val="16"/>
          <w:highlight w:val="yellow"/>
        </w:rPr>
        <w:t xml:space="preserve"> </w:t>
      </w:r>
      <w:proofErr w:type="gramStart"/>
      <w:r w:rsidRPr="00091A66">
        <w:rPr>
          <w:rFonts w:cs="Arial"/>
          <w:sz w:val="16"/>
          <w:highlight w:val="yellow"/>
        </w:rPr>
        <w:t>“.</w:t>
      </w:r>
      <w:proofErr w:type="gramEnd"/>
      <w:r w:rsidRPr="00091A66">
        <w:rPr>
          <w:rFonts w:cs="Arial"/>
          <w:sz w:val="16"/>
          <w:highlight w:val="yellow"/>
        </w:rPr>
        <w:t xml:space="preserve"> . . </w:t>
      </w:r>
      <w:r w:rsidRPr="00091A66">
        <w:rPr>
          <w:rStyle w:val="StyleBoldUnderline"/>
          <w:rFonts w:cs="Arial"/>
          <w:highlight w:val="yellow"/>
        </w:rPr>
        <w:t>deviant</w:t>
      </w:r>
      <w:r w:rsidRPr="004711F9">
        <w:rPr>
          <w:rFonts w:cs="Arial"/>
          <w:sz w:val="16"/>
        </w:rPr>
        <w:t xml:space="preserve">, sinful, or both, and our schools are populated by adolescent peers and adult educators who share these heterosexual values” (Ginsberg, 1999, p. 55). Simply put, </w:t>
      </w:r>
      <w:r w:rsidRPr="00091A66">
        <w:rPr>
          <w:rStyle w:val="StyleBoldUnderline"/>
          <w:rFonts w:cs="Arial"/>
          <w:highlight w:val="yellow"/>
        </w:rPr>
        <w:t xml:space="preserve">heteronormativity </w:t>
      </w:r>
      <w:r w:rsidRPr="004711F9">
        <w:rPr>
          <w:rStyle w:val="StyleBoldUnderline"/>
          <w:rFonts w:cs="Arial"/>
        </w:rPr>
        <w:t xml:space="preserve">and </w:t>
      </w:r>
      <w:r w:rsidRPr="004711F9">
        <w:rPr>
          <w:rFonts w:cs="Arial"/>
          <w:sz w:val="16"/>
        </w:rPr>
        <w:t xml:space="preserve">sexual </w:t>
      </w:r>
      <w:r w:rsidRPr="004711F9">
        <w:rPr>
          <w:rStyle w:val="StyleBoldUnderline"/>
          <w:rFonts w:cs="Arial"/>
        </w:rPr>
        <w:t xml:space="preserve">prejudice </w:t>
      </w:r>
      <w:r w:rsidRPr="00091A66">
        <w:rPr>
          <w:rStyle w:val="StyleBoldUnderline"/>
          <w:rFonts w:cs="Arial"/>
          <w:highlight w:val="yellow"/>
        </w:rPr>
        <w:t xml:space="preserve">pervade the curriculum </w:t>
      </w:r>
      <w:r w:rsidRPr="004711F9">
        <w:rPr>
          <w:rFonts w:cs="Arial"/>
          <w:sz w:val="16"/>
        </w:rPr>
        <w:t xml:space="preserve">at the elementary, secondary, and post-secondary levels (for examples of this and ways of intervening, see: Adams, Bell, &amp; Griffin, 1997; Letts &amp; Sears, 1999; Lovaas, Baroudi, &amp; Collins, 2002; Yep, 2002). </w:t>
      </w:r>
      <w:r w:rsidRPr="004711F9">
        <w:rPr>
          <w:rStyle w:val="StyleBoldUnderline"/>
          <w:rFonts w:cs="Arial"/>
        </w:rPr>
        <w:t xml:space="preserve">Besides the hegemonic hold schools have </w:t>
      </w:r>
      <w:r w:rsidRPr="004711F9">
        <w:rPr>
          <w:rFonts w:cs="Arial"/>
          <w:sz w:val="16"/>
        </w:rPr>
        <w:t>had</w:t>
      </w:r>
      <w:r w:rsidRPr="004711F9">
        <w:rPr>
          <w:rStyle w:val="StyleBoldUnderline"/>
          <w:rFonts w:cs="Arial"/>
        </w:rPr>
        <w:t xml:space="preserve"> regarding a heterosexual bias, school culture </w:t>
      </w:r>
      <w:r w:rsidRPr="004711F9">
        <w:rPr>
          <w:rFonts w:cs="Arial"/>
          <w:sz w:val="16"/>
        </w:rPr>
        <w:t xml:space="preserve">continues to devote much energy to </w:t>
      </w:r>
      <w:r w:rsidRPr="004711F9">
        <w:rPr>
          <w:rStyle w:val="StyleBoldUnderline"/>
          <w:rFonts w:cs="Arial"/>
        </w:rPr>
        <w:t>maintain</w:t>
      </w:r>
      <w:r w:rsidRPr="004711F9">
        <w:rPr>
          <w:rFonts w:cs="Arial"/>
          <w:sz w:val="16"/>
        </w:rPr>
        <w:t xml:space="preserve">ing </w:t>
      </w:r>
      <w:proofErr w:type="gramStart"/>
      <w:r w:rsidRPr="004711F9">
        <w:rPr>
          <w:rFonts w:cs="Arial"/>
          <w:sz w:val="16"/>
        </w:rPr>
        <w:t>“.</w:t>
      </w:r>
      <w:proofErr w:type="gramEnd"/>
      <w:r w:rsidRPr="004711F9">
        <w:rPr>
          <w:rFonts w:cs="Arial"/>
          <w:sz w:val="16"/>
        </w:rPr>
        <w:t xml:space="preserve"> . . the status quo of our dominant </w:t>
      </w:r>
      <w:r w:rsidRPr="004711F9">
        <w:rPr>
          <w:rStyle w:val="StyleBoldUnderline"/>
          <w:rFonts w:cs="Arial"/>
        </w:rPr>
        <w:t>social institutions, which are hierarchical,</w:t>
      </w:r>
      <w:r w:rsidRPr="004711F9">
        <w:rPr>
          <w:rFonts w:cs="Arial"/>
          <w:sz w:val="16"/>
        </w:rPr>
        <w:t xml:space="preserve"> authoritarian, and unequal, competitive, racist, sexist, </w:t>
      </w:r>
      <w:r w:rsidRPr="004711F9">
        <w:rPr>
          <w:rStyle w:val="StyleBoldUnderline"/>
          <w:rFonts w:cs="Arial"/>
        </w:rPr>
        <w:t>and homophobic</w:t>
      </w:r>
      <w:r w:rsidRPr="004711F9">
        <w:rPr>
          <w:rFonts w:cs="Arial"/>
          <w:sz w:val="16"/>
        </w:rPr>
        <w:t xml:space="preserve">” (Arnstine, 1995, p. 183). While there has been modest success in addressing various forms of </w:t>
      </w:r>
      <w:r w:rsidRPr="00AB260F">
        <w:rPr>
          <w:rStyle w:val="StyleBoldUnderline"/>
          <w:rFonts w:cs="Arial"/>
          <w:highlight w:val="yellow"/>
        </w:rPr>
        <w:t>prejudice</w:t>
      </w:r>
      <w:r w:rsidRPr="00AB260F">
        <w:rPr>
          <w:rFonts w:cs="Arial"/>
          <w:sz w:val="16"/>
          <w:highlight w:val="yellow"/>
        </w:rPr>
        <w:t xml:space="preserve"> </w:t>
      </w:r>
      <w:r w:rsidRPr="004711F9">
        <w:rPr>
          <w:rFonts w:cs="Arial"/>
          <w:sz w:val="16"/>
        </w:rPr>
        <w:t xml:space="preserve">in schools (Kumashiro, 2001), </w:t>
      </w:r>
      <w:r w:rsidRPr="00AB260F">
        <w:rPr>
          <w:rStyle w:val="StyleBoldUnderline"/>
          <w:rFonts w:cs="Arial"/>
          <w:highlight w:val="yellow"/>
        </w:rPr>
        <w:t xml:space="preserve">what is </w:t>
      </w:r>
      <w:r w:rsidRPr="004711F9">
        <w:rPr>
          <w:rFonts w:cs="Arial"/>
          <w:sz w:val="16"/>
        </w:rPr>
        <w:t>sorely</w:t>
      </w:r>
      <w:r w:rsidRPr="004711F9">
        <w:rPr>
          <w:rStyle w:val="StyleBoldUnderline"/>
          <w:rFonts w:cs="Arial"/>
        </w:rPr>
        <w:t xml:space="preserve"> </w:t>
      </w:r>
      <w:r w:rsidRPr="00AB260F">
        <w:rPr>
          <w:rStyle w:val="StyleBoldUnderline"/>
          <w:rFonts w:cs="Arial"/>
          <w:highlight w:val="yellow"/>
        </w:rPr>
        <w:t xml:space="preserve">lacking is </w:t>
      </w:r>
      <w:r w:rsidRPr="004711F9">
        <w:rPr>
          <w:rFonts w:cs="Arial"/>
          <w:sz w:val="16"/>
        </w:rPr>
        <w:t>serious</w:t>
      </w:r>
      <w:r w:rsidRPr="004711F9">
        <w:rPr>
          <w:rStyle w:val="StyleBoldUnderline"/>
          <w:rFonts w:cs="Arial"/>
        </w:rPr>
        <w:t xml:space="preserve"> </w:t>
      </w:r>
      <w:r w:rsidRPr="00AB260F">
        <w:rPr>
          <w:rStyle w:val="StyleBoldUnderline"/>
          <w:rFonts w:cs="Arial"/>
          <w:highlight w:val="yellow"/>
        </w:rPr>
        <w:t>attention to</w:t>
      </w:r>
      <w:r w:rsidRPr="00AB260F">
        <w:rPr>
          <w:rFonts w:cs="Arial"/>
          <w:sz w:val="16"/>
          <w:highlight w:val="yellow"/>
        </w:rPr>
        <w:t xml:space="preserve"> </w:t>
      </w:r>
      <w:r w:rsidRPr="004711F9">
        <w:rPr>
          <w:rFonts w:cs="Arial"/>
          <w:sz w:val="16"/>
        </w:rPr>
        <w:t xml:space="preserve">how the intersections of race, class, </w:t>
      </w:r>
      <w:r w:rsidRPr="00AB260F">
        <w:rPr>
          <w:rStyle w:val="StyleBoldUnderline"/>
          <w:rFonts w:cs="Arial"/>
          <w:highlight w:val="yellow"/>
        </w:rPr>
        <w:t xml:space="preserve">sexuality </w:t>
      </w:r>
      <w:r w:rsidRPr="004711F9">
        <w:rPr>
          <w:rFonts w:cs="Arial"/>
          <w:sz w:val="16"/>
        </w:rPr>
        <w:t xml:space="preserve">and gender are interwoven and dialectically create prejudice (e.g., racism, classism, and </w:t>
      </w:r>
      <w:proofErr w:type="gramStart"/>
      <w:r w:rsidRPr="004711F9">
        <w:rPr>
          <w:rFonts w:cs="Arial"/>
          <w:sz w:val="16"/>
        </w:rPr>
        <w:t>hetero[</w:t>
      </w:r>
      <w:proofErr w:type="gramEnd"/>
      <w:r w:rsidRPr="004711F9">
        <w:rPr>
          <w:rFonts w:cs="Arial"/>
          <w:sz w:val="16"/>
        </w:rPr>
        <w:t xml:space="preserve">sexism]). </w:t>
      </w:r>
      <w:r w:rsidRPr="00215BE5">
        <w:rPr>
          <w:rStyle w:val="StyleBoldUnderline"/>
          <w:rFonts w:cs="Arial"/>
          <w:highlight w:val="yellow"/>
        </w:rPr>
        <w:t xml:space="preserve">Schools would be </w:t>
      </w:r>
      <w:r w:rsidRPr="004711F9">
        <w:rPr>
          <w:rStyle w:val="StyleBoldUnderline"/>
          <w:rFonts w:cs="Arial"/>
        </w:rPr>
        <w:t xml:space="preserve">an </w:t>
      </w:r>
      <w:r w:rsidRPr="00215BE5">
        <w:rPr>
          <w:rStyle w:val="StyleBoldUnderline"/>
          <w:rFonts w:cs="Arial"/>
          <w:highlight w:val="yellow"/>
        </w:rPr>
        <w:t xml:space="preserve">ideal </w:t>
      </w:r>
      <w:r w:rsidRPr="004711F9">
        <w:rPr>
          <w:rStyle w:val="StyleBoldUnderline"/>
          <w:rFonts w:cs="Arial"/>
        </w:rPr>
        <w:t xml:space="preserve">site </w:t>
      </w:r>
      <w:r w:rsidRPr="00215BE5">
        <w:rPr>
          <w:rStyle w:val="StyleBoldUnderline"/>
          <w:rFonts w:cs="Arial"/>
          <w:highlight w:val="yellow"/>
        </w:rPr>
        <w:t>to interrogate</w:t>
      </w:r>
      <w:r w:rsidRPr="004711F9">
        <w:rPr>
          <w:rFonts w:cs="Arial"/>
          <w:sz w:val="16"/>
        </w:rPr>
        <w:t>, and begin to erode, the kind of</w:t>
      </w:r>
      <w:r w:rsidRPr="004711F9">
        <w:rPr>
          <w:rStyle w:val="StyleBoldUnderline"/>
          <w:rFonts w:cs="Arial"/>
        </w:rPr>
        <w:t xml:space="preserve"> </w:t>
      </w:r>
      <w:r w:rsidRPr="00215BE5">
        <w:rPr>
          <w:rStyle w:val="StyleBoldUnderline"/>
          <w:rFonts w:cs="Arial"/>
          <w:highlight w:val="yellow"/>
        </w:rPr>
        <w:t>hegemony upon which heterosexism rests</w:t>
      </w:r>
      <w:r w:rsidRPr="00215BE5">
        <w:rPr>
          <w:rFonts w:cs="Arial"/>
          <w:sz w:val="16"/>
          <w:highlight w:val="yellow"/>
        </w:rPr>
        <w:t xml:space="preserve"> </w:t>
      </w:r>
      <w:r w:rsidRPr="004711F9">
        <w:rPr>
          <w:rFonts w:cs="Arial"/>
          <w:sz w:val="16"/>
        </w:rPr>
        <w:t xml:space="preserve">and is supported. To date, </w:t>
      </w:r>
      <w:r w:rsidRPr="004711F9">
        <w:rPr>
          <w:rStyle w:val="StyleBoldUnderline"/>
          <w:rFonts w:cs="Arial"/>
        </w:rPr>
        <w:t>not much is being done</w:t>
      </w:r>
      <w:r w:rsidRPr="004711F9">
        <w:rPr>
          <w:rFonts w:cs="Arial"/>
          <w:sz w:val="16"/>
        </w:rPr>
        <w:t xml:space="preserve"> in a systematic fashion </w:t>
      </w:r>
      <w:r w:rsidRPr="004711F9">
        <w:rPr>
          <w:rStyle w:val="StyleBoldUnderline"/>
          <w:rFonts w:cs="Arial"/>
        </w:rPr>
        <w:t xml:space="preserve">to disrupt the ways </w:t>
      </w:r>
      <w:r w:rsidRPr="004711F9">
        <w:rPr>
          <w:rFonts w:cs="Arial"/>
          <w:sz w:val="16"/>
        </w:rPr>
        <w:t>in which U.S.</w:t>
      </w:r>
      <w:r w:rsidRPr="004711F9">
        <w:rPr>
          <w:rStyle w:val="StyleBoldUnderline"/>
          <w:rFonts w:cs="Arial"/>
        </w:rPr>
        <w:t xml:space="preserve"> schooling has perpetuated </w:t>
      </w:r>
      <w:r w:rsidRPr="004711F9">
        <w:rPr>
          <w:rFonts w:cs="Arial"/>
          <w:sz w:val="16"/>
        </w:rPr>
        <w:t>such</w:t>
      </w:r>
      <w:r w:rsidRPr="004711F9">
        <w:rPr>
          <w:rStyle w:val="StyleBoldUnderline"/>
          <w:rFonts w:cs="Arial"/>
        </w:rPr>
        <w:t xml:space="preserve"> hierarchies.</w:t>
      </w:r>
      <w:r w:rsidRPr="004711F9">
        <w:rPr>
          <w:rFonts w:cs="Arial"/>
          <w:sz w:val="16"/>
        </w:rPr>
        <w:t xml:space="preserve"> It seems to me that sexuality</w:t>
      </w:r>
      <w:r w:rsidRPr="004711F9">
        <w:rPr>
          <w:rStyle w:val="StyleBoldUnderline"/>
          <w:rFonts w:cs="Arial"/>
        </w:rPr>
        <w:t xml:space="preserve"> </w:t>
      </w:r>
      <w:r w:rsidRPr="00215BE5">
        <w:rPr>
          <w:rStyle w:val="StyleBoldUnderline"/>
          <w:rFonts w:cs="Arial"/>
          <w:highlight w:val="yellow"/>
        </w:rPr>
        <w:t xml:space="preserve">education is ripe </w:t>
      </w:r>
      <w:r w:rsidRPr="004711F9">
        <w:rPr>
          <w:rFonts w:cs="Arial"/>
          <w:sz w:val="16"/>
        </w:rPr>
        <w:t>for the opportunity</w:t>
      </w:r>
      <w:r w:rsidRPr="004711F9">
        <w:rPr>
          <w:rStyle w:val="StyleBoldUnderline"/>
          <w:rFonts w:cs="Arial"/>
        </w:rPr>
        <w:t xml:space="preserve"> </w:t>
      </w:r>
      <w:r w:rsidRPr="00215BE5">
        <w:rPr>
          <w:rStyle w:val="StyleBoldUnderline"/>
          <w:rFonts w:cs="Arial"/>
          <w:highlight w:val="yellow"/>
        </w:rPr>
        <w:t xml:space="preserve">to challenge heterosexism </w:t>
      </w:r>
      <w:r w:rsidRPr="004711F9">
        <w:rPr>
          <w:rFonts w:cs="Arial"/>
          <w:sz w:val="16"/>
        </w:rPr>
        <w:t xml:space="preserve">in school culture; however, public school-based sexuality education is presently in serious crisis, as it has turned mostly to the business of pushing for abstinence- only sexuality education. According to federal legislation, states that accept funding for this form of sexuality education require that young people </w:t>
      </w:r>
      <w:proofErr w:type="gramStart"/>
      <w:r w:rsidRPr="004711F9">
        <w:rPr>
          <w:rFonts w:cs="Arial"/>
          <w:sz w:val="16"/>
        </w:rPr>
        <w:t>are</w:t>
      </w:r>
      <w:proofErr w:type="gramEnd"/>
      <w:r w:rsidRPr="004711F9">
        <w:rPr>
          <w:rFonts w:cs="Arial"/>
          <w:sz w:val="16"/>
        </w:rPr>
        <w:t xml:space="preserve"> taught to abstain from sexual activity until they get married. This has numerous implications for relationship construction; a more in-depth description and analysis of this form of sexuality education will follow later in this essay.  </w:t>
      </w:r>
    </w:p>
    <w:p w:rsidR="00202763" w:rsidRDefault="00202763" w:rsidP="00202763">
      <w:pPr>
        <w:pStyle w:val="Heading4"/>
        <w:contextualSpacing/>
      </w:pPr>
      <w:r w:rsidRPr="00301333">
        <w:t xml:space="preserve">Ethical theories that create moral rules without having referents in the current social context fail to analyze asymmetries in treatment. Mills 09: </w:t>
      </w:r>
    </w:p>
    <w:p w:rsidR="00202763" w:rsidRPr="008A366C" w:rsidRDefault="00202763" w:rsidP="00202763">
      <w:pPr>
        <w:rPr>
          <w:rStyle w:val="StyleStyleBold12pt"/>
        </w:rPr>
      </w:pPr>
      <w:r w:rsidRPr="008A366C">
        <w:rPr>
          <w:rStyle w:val="StyleStyleBold12pt"/>
        </w:rPr>
        <w:t>Charles Mills explains using the example of discrimination against blacks:</w:t>
      </w:r>
    </w:p>
    <w:p w:rsidR="00202763" w:rsidRPr="008A366C" w:rsidRDefault="00202763" w:rsidP="00202763">
      <w:pPr>
        <w:rPr>
          <w:rStyle w:val="StyleStyleBold12pt"/>
        </w:rPr>
      </w:pPr>
      <w:r w:rsidRPr="008A366C">
        <w:rPr>
          <w:rStyle w:val="StyleStyleBold12pt"/>
        </w:rPr>
        <w:t xml:space="preserve">Mills, C. W. (2009), Rawls on Race/Race in Rawls. The Southern Journal of Philosophy, 47: 161–184 “Now how can…ever </w:t>
      </w:r>
      <w:proofErr w:type="gramStart"/>
      <w:r w:rsidRPr="008A366C">
        <w:rPr>
          <w:rStyle w:val="StyleStyleBold12pt"/>
        </w:rPr>
        <w:t>did</w:t>
      </w:r>
      <w:proofErr w:type="gramEnd"/>
      <w:r w:rsidRPr="008A366C">
        <w:rPr>
          <w:rStyle w:val="StyleStyleBold12pt"/>
        </w:rPr>
        <w:t xml:space="preserve"> arrive.”</w:t>
      </w:r>
    </w:p>
    <w:p w:rsidR="00202763" w:rsidRPr="00301333" w:rsidRDefault="00202763" w:rsidP="00202763">
      <w:pPr>
        <w:ind w:firstLine="720"/>
      </w:pPr>
      <w:r w:rsidRPr="00B270B2">
        <w:rPr>
          <w:sz w:val="16"/>
        </w:rPr>
        <w:t xml:space="preserve">Now </w:t>
      </w:r>
      <w:r w:rsidRPr="00B270B2">
        <w:rPr>
          <w:b/>
          <w:highlight w:val="green"/>
          <w:u w:val="single"/>
        </w:rPr>
        <w:t>how can</w:t>
      </w:r>
      <w:r w:rsidRPr="00B270B2">
        <w:rPr>
          <w:sz w:val="16"/>
        </w:rPr>
        <w:t xml:space="preserve"> this ideal ideal—</w:t>
      </w:r>
      <w:r w:rsidRPr="00B270B2">
        <w:rPr>
          <w:b/>
          <w:highlight w:val="green"/>
          <w:u w:val="single"/>
        </w:rPr>
        <w:t>a society not merely without</w:t>
      </w:r>
      <w:r w:rsidRPr="00B270B2">
        <w:rPr>
          <w:sz w:val="16"/>
          <w:highlight w:val="green"/>
        </w:rPr>
        <w:t xml:space="preserve"> </w:t>
      </w:r>
      <w:r w:rsidRPr="00B270B2">
        <w:rPr>
          <w:b/>
          <w:highlight w:val="green"/>
          <w:u w:val="single"/>
        </w:rPr>
        <w:t>a past</w:t>
      </w:r>
      <w:r w:rsidRPr="00B270B2">
        <w:rPr>
          <w:sz w:val="16"/>
        </w:rPr>
        <w:t xml:space="preserve"> history </w:t>
      </w:r>
      <w:r w:rsidRPr="00B270B2">
        <w:rPr>
          <w:b/>
          <w:highlight w:val="green"/>
          <w:u w:val="single"/>
        </w:rPr>
        <w:t>of racism but without races themselves</w:t>
      </w:r>
      <w:r w:rsidRPr="00B270B2">
        <w:rPr>
          <w:sz w:val="16"/>
          <w:highlight w:val="green"/>
        </w:rPr>
        <w:t>—</w:t>
      </w:r>
      <w:r w:rsidRPr="00B270B2">
        <w:rPr>
          <w:b/>
          <w:highlight w:val="green"/>
          <w:u w:val="single"/>
        </w:rPr>
        <w:t>serve to adjudicate</w:t>
      </w:r>
      <w:r w:rsidRPr="00B270B2">
        <w:rPr>
          <w:sz w:val="16"/>
        </w:rPr>
        <w:t xml:space="preserve"> the merits of competing </w:t>
      </w:r>
      <w:r w:rsidRPr="00B270B2">
        <w:rPr>
          <w:b/>
          <w:highlight w:val="green"/>
          <w:u w:val="single"/>
        </w:rPr>
        <w:t>policies</w:t>
      </w:r>
      <w:r w:rsidRPr="00B270B2">
        <w:rPr>
          <w:sz w:val="16"/>
        </w:rPr>
        <w:t xml:space="preserve"> aimed at correcting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Obviously, it cannot. As Thomas Nagel concedes: “Ideal theory enables you to say when a society is unjust, because it falls short of the ideal. But it does not tell you what to </w:t>
      </w:r>
      <w:proofErr w:type="gramStart"/>
      <w:r w:rsidRPr="00B270B2">
        <w:rPr>
          <w:sz w:val="16"/>
        </w:rPr>
        <w:t>do[</w:t>
      </w:r>
      <w:proofErr w:type="gramEnd"/>
      <w:r w:rsidRPr="00B270B2">
        <w:rPr>
          <w:sz w:val="16"/>
        </w:rPr>
        <w:t xml:space="preserve">.] if, as is almost always the case, you find yourself in an unjust society, and want to correct that injustice” (2003a, 82). </w:t>
      </w:r>
      <w:r w:rsidRPr="00B270B2">
        <w:rPr>
          <w:b/>
          <w:highlight w:val="green"/>
          <w:u w:val="single"/>
        </w:rPr>
        <w:t>Ideal theory represents an unattainable target</w:t>
      </w:r>
      <w:r w:rsidRPr="00B270B2">
        <w:rPr>
          <w:sz w:val="16"/>
        </w:rPr>
        <w:t xml:space="preserve"> that would require us to roll back the clock and start over. So in a sense it is an ideal </w:t>
      </w:r>
      <w:r w:rsidRPr="00B270B2">
        <w:rPr>
          <w:b/>
          <w:highlight w:val="green"/>
          <w:u w:val="single"/>
        </w:rPr>
        <w:t>with</w:t>
      </w:r>
      <w:r w:rsidRPr="00B270B2">
        <w:rPr>
          <w:sz w:val="16"/>
        </w:rPr>
        <w:t xml:space="preserve"> little or </w:t>
      </w:r>
      <w:r w:rsidRPr="00B270B2">
        <w:rPr>
          <w:b/>
          <w:highlight w:val="green"/>
          <w:u w:val="single"/>
        </w:rPr>
        <w:t>no practical worth</w:t>
      </w:r>
      <w:r w:rsidRPr="00B270B2">
        <w:rPr>
          <w:sz w:val="16"/>
          <w:highlight w:val="green"/>
        </w:rPr>
        <w:t xml:space="preserve">. </w:t>
      </w:r>
      <w:r w:rsidRPr="00B270B2">
        <w:rPr>
          <w:b/>
          <w:highlight w:val="green"/>
          <w:u w:val="single"/>
        </w:rPr>
        <w:t>What is required is the nonideal</w:t>
      </w:r>
      <w:r w:rsidRPr="00B270B2">
        <w:rPr>
          <w:sz w:val="16"/>
        </w:rPr>
        <w:t xml:space="preserve"> (rectificatory) </w:t>
      </w:r>
      <w:r w:rsidRPr="00B270B2">
        <w:rPr>
          <w:b/>
          <w:highlight w:val="green"/>
          <w:u w:val="single"/>
        </w:rPr>
        <w:t>ideal that</w:t>
      </w:r>
      <w:r w:rsidRPr="00B270B2">
        <w:rPr>
          <w:sz w:val="16"/>
          <w:highlight w:val="green"/>
        </w:rPr>
        <w:t xml:space="preserve"> </w:t>
      </w:r>
      <w:r w:rsidRPr="00B270B2">
        <w:rPr>
          <w:b/>
          <w:highlight w:val="green"/>
          <w:u w:val="single"/>
        </w:rPr>
        <w:t>starts</w:t>
      </w:r>
      <w:r w:rsidRPr="00B270B2">
        <w:rPr>
          <w:sz w:val="16"/>
          <w:highlight w:val="green"/>
        </w:rPr>
        <w:t xml:space="preserve"> </w:t>
      </w:r>
      <w:r w:rsidRPr="00B270B2">
        <w:rPr>
          <w:b/>
          <w:highlight w:val="green"/>
          <w:u w:val="single"/>
        </w:rPr>
        <w:t>from</w:t>
      </w:r>
      <w:r w:rsidRPr="00B270B2">
        <w:rPr>
          <w:sz w:val="16"/>
          <w:highlight w:val="green"/>
        </w:rPr>
        <w:t xml:space="preserve"> </w:t>
      </w:r>
      <w:r w:rsidRPr="00B270B2">
        <w:rPr>
          <w:b/>
          <w:highlight w:val="green"/>
          <w:u w:val="single"/>
        </w:rPr>
        <w:t>the</w:t>
      </w:r>
      <w:r w:rsidRPr="00B270B2">
        <w:rPr>
          <w:sz w:val="16"/>
          <w:highlight w:val="green"/>
        </w:rPr>
        <w:t xml:space="preserve"> </w:t>
      </w:r>
      <w:r w:rsidRPr="00B270B2">
        <w:rPr>
          <w:b/>
          <w:highlight w:val="green"/>
          <w:u w:val="single"/>
        </w:rPr>
        <w:t>reality</w:t>
      </w:r>
      <w:r w:rsidRPr="00B270B2">
        <w:rPr>
          <w:sz w:val="16"/>
          <w:highlight w:val="green"/>
        </w:rPr>
        <w:t xml:space="preserve"> </w:t>
      </w:r>
      <w:r w:rsidRPr="00B270B2">
        <w:rPr>
          <w:b/>
          <w:highlight w:val="green"/>
          <w:u w:val="single"/>
        </w:rPr>
        <w:t>of</w:t>
      </w:r>
      <w:r w:rsidRPr="00B270B2">
        <w:rPr>
          <w:sz w:val="16"/>
        </w:rPr>
        <w:t xml:space="preserve"> these </w:t>
      </w:r>
      <w:r w:rsidRPr="00B270B2">
        <w:rPr>
          <w:b/>
          <w:highlight w:val="green"/>
          <w:u w:val="single"/>
        </w:rPr>
        <w:t>injustices</w:t>
      </w:r>
      <w:r w:rsidRPr="00B270B2">
        <w:rPr>
          <w:sz w:val="16"/>
          <w:highlight w:val="green"/>
        </w:rPr>
        <w:t xml:space="preserve"> </w:t>
      </w:r>
      <w:r w:rsidRPr="00B270B2">
        <w:rPr>
          <w:b/>
          <w:highlight w:val="green"/>
          <w:u w:val="single"/>
        </w:rPr>
        <w:t>and</w:t>
      </w:r>
      <w:r w:rsidRPr="00B270B2">
        <w:rPr>
          <w:sz w:val="16"/>
        </w:rPr>
        <w:t xml:space="preserve"> then </w:t>
      </w:r>
      <w:r w:rsidRPr="00B270B2">
        <w:rPr>
          <w:b/>
          <w:highlight w:val="green"/>
          <w:u w:val="single"/>
        </w:rPr>
        <w:t>seeks</w:t>
      </w:r>
      <w:r w:rsidRPr="00B270B2">
        <w:rPr>
          <w:sz w:val="16"/>
        </w:rPr>
        <w:t xml:space="preserve"> some fair </w:t>
      </w:r>
      <w:r w:rsidRPr="00B270B2">
        <w:rPr>
          <w:b/>
          <w:highlight w:val="green"/>
          <w:u w:val="single"/>
        </w:rPr>
        <w:t>means</w:t>
      </w:r>
      <w:r w:rsidRPr="00B270B2">
        <w:rPr>
          <w:sz w:val="16"/>
          <w:highlight w:val="green"/>
        </w:rPr>
        <w:t xml:space="preserve"> </w:t>
      </w:r>
      <w:r w:rsidRPr="00B270B2">
        <w:rPr>
          <w:b/>
          <w:highlight w:val="green"/>
          <w:u w:val="single"/>
        </w:rPr>
        <w:t>of correct</w:t>
      </w:r>
      <w:r w:rsidRPr="00B270B2">
        <w:rPr>
          <w:sz w:val="16"/>
        </w:rPr>
        <w:t>[</w:t>
      </w:r>
      <w:proofErr w:type="gramStart"/>
      <w:r w:rsidRPr="00B270B2">
        <w:rPr>
          <w:sz w:val="16"/>
        </w:rPr>
        <w:t>s]</w:t>
      </w:r>
      <w:r w:rsidRPr="00B270B2">
        <w:rPr>
          <w:b/>
          <w:highlight w:val="green"/>
          <w:u w:val="single"/>
        </w:rPr>
        <w:t>ing</w:t>
      </w:r>
      <w:proofErr w:type="gramEnd"/>
      <w:r w:rsidRPr="00B270B2">
        <w:rPr>
          <w:sz w:val="16"/>
        </w:rPr>
        <w:t xml:space="preserve"> for them, recognizing that in most cases the original prediscrimination situation (even if it can be intelligibly characterized and stipulated) cannot be restored. Trying to rectify systemic black disadvantage through affirmative action is </w:t>
      </w:r>
      <w:proofErr w:type="gramStart"/>
      <w:r w:rsidRPr="00B270B2">
        <w:rPr>
          <w:sz w:val="16"/>
        </w:rPr>
        <w:t>not the equivalent of not discriminating against blacks,</w:t>
      </w:r>
      <w:proofErr w:type="gramEnd"/>
      <w:r w:rsidRPr="00B270B2">
        <w:rPr>
          <w:sz w:val="16"/>
        </w:rPr>
        <w:t xml:space="preserve"> especially when there are no blacks to be discriminated against. Far from being indispensable to the elaboration of non- 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 If the </w:t>
      </w:r>
      <w:r w:rsidRPr="00B270B2">
        <w:rPr>
          <w:b/>
          <w:highlight w:val="green"/>
          <w:u w:val="single"/>
        </w:rPr>
        <w:t>ideal</w:t>
      </w:r>
      <w:r w:rsidRPr="00B270B2">
        <w:rPr>
          <w:sz w:val="16"/>
        </w:rPr>
        <w:t xml:space="preserve"> ideal rather than the rectificatory ideal is to guide us, then a world without races and any kind of distinction- drawing by race may seem to be an </w:t>
      </w:r>
      <w:proofErr w:type="gramStart"/>
      <w:r w:rsidRPr="00B270B2">
        <w:rPr>
          <w:sz w:val="16"/>
        </w:rPr>
        <w:t>attractive[</w:t>
      </w:r>
      <w:proofErr w:type="gramEnd"/>
      <w:r w:rsidRPr="00B270B2">
        <w:rPr>
          <w:sz w:val="16"/>
        </w:rPr>
        <w:t xml:space="preserve">.] goal. One takes the ideal to be colorblind nondiscrimination, as appropriate for a </w:t>
      </w:r>
      <w:r w:rsidRPr="00B270B2">
        <w:rPr>
          <w:b/>
          <w:highlight w:val="green"/>
          <w:u w:val="single"/>
        </w:rPr>
        <w:t>society</w:t>
      </w:r>
      <w:r w:rsidRPr="00B270B2">
        <w:rPr>
          <w:sz w:val="16"/>
        </w:rPr>
        <w:t xml:space="preserve"> beginning from the state of nature, and then—completely </w:t>
      </w:r>
      <w:proofErr w:type="gramStart"/>
      <w:r w:rsidRPr="00B270B2">
        <w:rPr>
          <w:b/>
          <w:highlight w:val="green"/>
          <w:u w:val="single"/>
        </w:rPr>
        <w:t>ignor[</w:t>
      </w:r>
      <w:proofErr w:type="gramEnd"/>
      <w:r w:rsidRPr="00B270B2">
        <w:rPr>
          <w:b/>
          <w:highlight w:val="green"/>
          <w:u w:val="single"/>
        </w:rPr>
        <w:t>es</w:t>
      </w:r>
      <w:r w:rsidRPr="00B270B2">
        <w:rPr>
          <w:sz w:val="16"/>
          <w:highlight w:val="green"/>
        </w:rPr>
        <w:t>]</w:t>
      </w:r>
      <w:r w:rsidRPr="00B270B2">
        <w:rPr>
          <w:sz w:val="16"/>
        </w:rPr>
        <w:t xml:space="preserve">ing the </w:t>
      </w:r>
      <w:r w:rsidRPr="00B270B2">
        <w:rPr>
          <w:b/>
          <w:highlight w:val="green"/>
          <w:u w:val="single"/>
        </w:rPr>
        <w:t>nonideal history</w:t>
      </w:r>
      <w:r w:rsidRPr="00B270B2">
        <w:rPr>
          <w:sz w:val="16"/>
        </w:rPr>
        <w:t xml:space="preserve"> that has given whites a systemic illicit advantage [and so] over people of color—conflates together as “discrimination” all attempts to draw racial distinctions for public policy goals, no matter what their motivation, on the grounds that </w:t>
      </w:r>
      <w:r w:rsidRPr="00B270B2">
        <w:rPr>
          <w:b/>
          <w:highlight w:val="green"/>
          <w:u w:val="single"/>
        </w:rPr>
        <w:t>this perpetuates</w:t>
      </w:r>
      <w:r w:rsidRPr="00B270B2">
        <w:rPr>
          <w:b/>
          <w:u w:val="single"/>
        </w:rPr>
        <w:t xml:space="preserve"> race and invidious </w:t>
      </w:r>
      <w:r w:rsidRPr="00B270B2">
        <w:rPr>
          <w:b/>
          <w:highlight w:val="green"/>
          <w:u w:val="single"/>
        </w:rPr>
        <w:t>differential treatment by race.</w:t>
      </w:r>
      <w:r w:rsidRPr="00B270B2">
        <w:rPr>
          <w:sz w:val="16"/>
        </w:rPr>
        <w:t xml:space="preserv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segregation! [So] [</w:t>
      </w:r>
      <w:proofErr w:type="gramStart"/>
      <w:r w:rsidRPr="00B270B2">
        <w:rPr>
          <w:sz w:val="16"/>
        </w:rPr>
        <w:t>w]hat</w:t>
      </w:r>
      <w:proofErr w:type="gramEnd"/>
      <w:r w:rsidRPr="00B270B2">
        <w:rPr>
          <w:sz w:val="16"/>
        </w:rPr>
        <w:t xml:space="preserve"> is ideally called for under ideal circumstances is not, or at least is not necessarily, what is ideally called for under nonideal circumstances. Claiming that all we need to do is to cease (what is here characterized as) discrimination ignores the differential advantages and privileges that have accumulated in the white population because of the past history of discrimination.</w:t>
      </w:r>
    </w:p>
    <w:p w:rsidR="00202763" w:rsidRDefault="00202763" w:rsidP="00202763">
      <w:pPr>
        <w:rPr>
          <w:sz w:val="16"/>
        </w:rPr>
      </w:pPr>
    </w:p>
    <w:p w:rsidR="00202763" w:rsidRPr="00094A34" w:rsidRDefault="00202763" w:rsidP="00202763">
      <w:pPr>
        <w:pStyle w:val="Heading4"/>
      </w:pPr>
      <w:r>
        <w:t xml:space="preserve">Thus the standard is rejecting heteronormativity </w:t>
      </w:r>
    </w:p>
    <w:p w:rsidR="00202763" w:rsidRPr="00B13856" w:rsidRDefault="00202763" w:rsidP="00202763"/>
    <w:p w:rsidR="00202763" w:rsidRDefault="00202763" w:rsidP="00202763">
      <w:pPr>
        <w:pStyle w:val="Heading2"/>
      </w:pPr>
      <w:r>
        <w:t xml:space="preserve">Part 2 is the Topic </w:t>
      </w:r>
    </w:p>
    <w:p w:rsidR="00202763" w:rsidRDefault="00202763" w:rsidP="00202763">
      <w:pPr>
        <w:rPr>
          <w:sz w:val="16"/>
        </w:rPr>
      </w:pPr>
    </w:p>
    <w:p w:rsidR="00202763" w:rsidRDefault="00202763" w:rsidP="00202763">
      <w:pPr>
        <w:pStyle w:val="Heading4"/>
      </w:pPr>
      <w:r>
        <w:t xml:space="preserve">The Prison forces normalcy upon the trans body, denying their identity. JDI 13: </w:t>
      </w:r>
    </w:p>
    <w:p w:rsidR="00202763" w:rsidRDefault="00202763" w:rsidP="00202763">
      <w:r w:rsidRPr="001D6515">
        <w:t>JDI</w:t>
      </w:r>
      <w:proofErr w:type="gramStart"/>
      <w:r w:rsidRPr="001D6515">
        <w:t>.</w:t>
      </w:r>
      <w:r>
        <w:t>(</w:t>
      </w:r>
      <w:proofErr w:type="gramEnd"/>
      <w:r w:rsidRPr="001D6515">
        <w:t xml:space="preserve"> Just Detention International is a health and human rights organization that seeks to end sexual </w:t>
      </w:r>
      <w:r>
        <w:t>abuse in all forms of detention)</w:t>
      </w:r>
      <w:r w:rsidRPr="001D6515">
        <w:t xml:space="preserve"> "Targets for Abuse: Transgender Inmates and Prisoner Rape." For Sexual Abuse Fact Sheet Service Providers (n.d.): n. pag. Http://www.justdetention.org/. Mar. 2013. Web. 6 Nov. 2015. &lt;http://www.nsvrc.org/sites/default/files/tran</w:t>
      </w:r>
      <w:r>
        <w:t>sgenderfactsheet1.pdf&gt;.</w:t>
      </w:r>
    </w:p>
    <w:p w:rsidR="00202763" w:rsidRPr="00385639" w:rsidRDefault="00202763" w:rsidP="00202763">
      <w:pPr>
        <w:ind w:firstLine="720"/>
        <w:rPr>
          <w:sz w:val="16"/>
        </w:rPr>
      </w:pPr>
      <w:r w:rsidRPr="00385639">
        <w:rPr>
          <w:sz w:val="16"/>
        </w:rPr>
        <w:t xml:space="preserve">In most cases, </w:t>
      </w:r>
      <w:r w:rsidRPr="00601588">
        <w:rPr>
          <w:rStyle w:val="StyleBoldUnderline"/>
          <w:highlight w:val="yellow"/>
        </w:rPr>
        <w:t>corrections agencies</w:t>
      </w:r>
      <w:r w:rsidRPr="00601588">
        <w:rPr>
          <w:sz w:val="16"/>
          <w:highlight w:val="yellow"/>
        </w:rPr>
        <w:t xml:space="preserve"> </w:t>
      </w:r>
      <w:r w:rsidRPr="00601588">
        <w:rPr>
          <w:rStyle w:val="StyleBoldUnderline"/>
          <w:highlight w:val="yellow"/>
        </w:rPr>
        <w:t>make</w:t>
      </w:r>
      <w:r w:rsidRPr="00601588">
        <w:rPr>
          <w:sz w:val="12"/>
          <w:highlight w:val="yellow"/>
        </w:rPr>
        <w:t>¶</w:t>
      </w:r>
      <w:r w:rsidRPr="00601588">
        <w:rPr>
          <w:sz w:val="16"/>
          <w:highlight w:val="yellow"/>
        </w:rPr>
        <w:t xml:space="preserve"> </w:t>
      </w:r>
      <w:r w:rsidRPr="00601588">
        <w:rPr>
          <w:rStyle w:val="StyleBoldUnderline"/>
          <w:highlight w:val="yellow"/>
        </w:rPr>
        <w:t>gender classifications based on genitalia</w:t>
      </w:r>
      <w:r w:rsidRPr="00385639">
        <w:rPr>
          <w:sz w:val="16"/>
        </w:rPr>
        <w:t xml:space="preserve"> and</w:t>
      </w:r>
      <w:r w:rsidRPr="00385639">
        <w:rPr>
          <w:sz w:val="12"/>
        </w:rPr>
        <w:t>¶</w:t>
      </w:r>
      <w:r w:rsidRPr="00385639">
        <w:rPr>
          <w:sz w:val="16"/>
        </w:rPr>
        <w:t xml:space="preserve"> not a person’s gender identity. As such, </w:t>
      </w:r>
      <w:r w:rsidRPr="00601588">
        <w:rPr>
          <w:rStyle w:val="underline"/>
          <w:highlight w:val="yellow"/>
        </w:rPr>
        <w:t>trans</w:t>
      </w:r>
      <w:r w:rsidRPr="004B002B">
        <w:rPr>
          <w:rStyle w:val="underline"/>
        </w:rPr>
        <w:t>gender</w:t>
      </w:r>
      <w:r w:rsidRPr="00385639">
        <w:rPr>
          <w:rStyle w:val="underline"/>
          <w:b w:val="0"/>
          <w:sz w:val="12"/>
          <w:u w:val="none"/>
        </w:rPr>
        <w:t>¶</w:t>
      </w:r>
      <w:r w:rsidRPr="004B002B">
        <w:rPr>
          <w:rStyle w:val="underline"/>
        </w:rPr>
        <w:t xml:space="preserve"> </w:t>
      </w:r>
      <w:r w:rsidRPr="00601588">
        <w:rPr>
          <w:rStyle w:val="underline"/>
          <w:highlight w:val="yellow"/>
        </w:rPr>
        <w:t>women are held in men’s facilities</w:t>
      </w:r>
      <w:r w:rsidRPr="00385639">
        <w:rPr>
          <w:sz w:val="12"/>
        </w:rPr>
        <w:t>¶</w:t>
      </w:r>
      <w:r w:rsidRPr="00385639">
        <w:rPr>
          <w:sz w:val="16"/>
        </w:rPr>
        <w:t xml:space="preserve"> </w:t>
      </w:r>
      <w:r w:rsidRPr="00601588">
        <w:rPr>
          <w:rStyle w:val="underline"/>
          <w:highlight w:val="yellow"/>
        </w:rPr>
        <w:t>and</w:t>
      </w:r>
      <w:r w:rsidRPr="00601588">
        <w:rPr>
          <w:sz w:val="16"/>
          <w:highlight w:val="yellow"/>
        </w:rPr>
        <w:t xml:space="preserve"> </w:t>
      </w:r>
      <w:r w:rsidRPr="00601588">
        <w:rPr>
          <w:rStyle w:val="underline"/>
          <w:highlight w:val="yellow"/>
        </w:rPr>
        <w:t xml:space="preserve">called </w:t>
      </w:r>
      <w:r w:rsidRPr="004B002B">
        <w:rPr>
          <w:rStyle w:val="underline"/>
        </w:rPr>
        <w:t>“</w:t>
      </w:r>
      <w:r w:rsidRPr="00601588">
        <w:rPr>
          <w:rStyle w:val="underline"/>
          <w:highlight w:val="yellow"/>
        </w:rPr>
        <w:t>he</w:t>
      </w:r>
      <w:r w:rsidRPr="004B002B">
        <w:rPr>
          <w:rStyle w:val="underline"/>
        </w:rPr>
        <w:t>”</w:t>
      </w:r>
      <w:r>
        <w:rPr>
          <w:rStyle w:val="underline"/>
        </w:rPr>
        <w:t xml:space="preserve"> </w:t>
      </w:r>
      <w:r w:rsidRPr="00601588">
        <w:rPr>
          <w:rStyle w:val="underline"/>
          <w:highlight w:val="yellow"/>
        </w:rPr>
        <w:t>[and vice-versa]</w:t>
      </w:r>
      <w:r w:rsidRPr="00601588">
        <w:rPr>
          <w:sz w:val="16"/>
          <w:highlight w:val="yellow"/>
        </w:rPr>
        <w:t xml:space="preserve">; </w:t>
      </w:r>
      <w:r w:rsidRPr="00385639">
        <w:rPr>
          <w:sz w:val="16"/>
        </w:rPr>
        <w:t>transgender men are held in</w:t>
      </w:r>
      <w:r w:rsidRPr="00385639">
        <w:rPr>
          <w:sz w:val="12"/>
        </w:rPr>
        <w:t>¶</w:t>
      </w:r>
      <w:r w:rsidRPr="00385639">
        <w:rPr>
          <w:sz w:val="16"/>
        </w:rPr>
        <w:t xml:space="preserve"> women’s facilities and called “she.”5</w:t>
      </w:r>
      <w:r w:rsidRPr="00385639">
        <w:rPr>
          <w:sz w:val="12"/>
        </w:rPr>
        <w:t>¶</w:t>
      </w:r>
      <w:r w:rsidRPr="00385639">
        <w:rPr>
          <w:sz w:val="16"/>
        </w:rPr>
        <w:t xml:space="preserve"> </w:t>
      </w:r>
      <w:r w:rsidRPr="00627123">
        <w:rPr>
          <w:rStyle w:val="StyleBoldUnderline"/>
        </w:rPr>
        <w:t xml:space="preserve">Transgender </w:t>
      </w:r>
      <w:r w:rsidRPr="00601588">
        <w:rPr>
          <w:rStyle w:val="StyleBoldUnderline"/>
          <w:highlight w:val="yellow"/>
        </w:rPr>
        <w:t>inmates face unique challenges</w:t>
      </w:r>
      <w:r w:rsidRPr="00385639">
        <w:rPr>
          <w:sz w:val="12"/>
        </w:rPr>
        <w:t>¶</w:t>
      </w:r>
      <w:r w:rsidRPr="00385639">
        <w:rPr>
          <w:sz w:val="16"/>
        </w:rPr>
        <w:t xml:space="preserve"> and extreme danger, </w:t>
      </w:r>
      <w:r w:rsidRPr="00601588">
        <w:rPr>
          <w:rStyle w:val="StyleBoldUnderline"/>
          <w:highlight w:val="yellow"/>
        </w:rPr>
        <w:t>fuelled by hostile</w:t>
      </w:r>
      <w:r w:rsidRPr="00601588">
        <w:rPr>
          <w:sz w:val="16"/>
          <w:highlight w:val="yellow"/>
        </w:rPr>
        <w:t xml:space="preserve"> </w:t>
      </w:r>
      <w:r w:rsidRPr="00385639">
        <w:rPr>
          <w:sz w:val="16"/>
        </w:rPr>
        <w:t>and ill-informed</w:t>
      </w:r>
      <w:r w:rsidRPr="00385639">
        <w:rPr>
          <w:sz w:val="12"/>
        </w:rPr>
        <w:t>¶</w:t>
      </w:r>
      <w:r w:rsidRPr="00385639">
        <w:rPr>
          <w:sz w:val="16"/>
        </w:rPr>
        <w:t xml:space="preserve"> </w:t>
      </w:r>
      <w:r w:rsidRPr="00601588">
        <w:rPr>
          <w:rStyle w:val="StyleBoldUnderline"/>
          <w:highlight w:val="yellow"/>
        </w:rPr>
        <w:t xml:space="preserve">notions </w:t>
      </w:r>
      <w:r w:rsidRPr="00627123">
        <w:rPr>
          <w:rStyle w:val="StyleBoldUnderline"/>
        </w:rPr>
        <w:t>among officials and prisoners alike</w:t>
      </w:r>
      <w:r w:rsidRPr="00385639">
        <w:rPr>
          <w:sz w:val="16"/>
        </w:rPr>
        <w:t xml:space="preserve">. In many cases, the </w:t>
      </w:r>
      <w:r w:rsidRPr="00601588">
        <w:rPr>
          <w:rStyle w:val="underline"/>
          <w:highlight w:val="yellow"/>
        </w:rPr>
        <w:t>gender</w:t>
      </w:r>
      <w:r w:rsidRPr="00601588">
        <w:rPr>
          <w:sz w:val="16"/>
          <w:highlight w:val="yellow"/>
        </w:rPr>
        <w:t xml:space="preserve"> </w:t>
      </w:r>
      <w:r w:rsidRPr="00601588">
        <w:rPr>
          <w:rStyle w:val="underline"/>
          <w:highlight w:val="yellow"/>
        </w:rPr>
        <w:t>identity</w:t>
      </w:r>
      <w:r w:rsidRPr="00601588">
        <w:rPr>
          <w:rStyle w:val="underline"/>
          <w:b w:val="0"/>
          <w:sz w:val="12"/>
          <w:highlight w:val="yellow"/>
          <w:u w:val="none"/>
        </w:rPr>
        <w:t>¶</w:t>
      </w:r>
      <w:r w:rsidRPr="00601588">
        <w:rPr>
          <w:rStyle w:val="underline"/>
          <w:highlight w:val="yellow"/>
        </w:rPr>
        <w:t xml:space="preserve"> of trans</w:t>
      </w:r>
      <w:r w:rsidRPr="007404CB">
        <w:rPr>
          <w:rStyle w:val="underline"/>
        </w:rPr>
        <w:t xml:space="preserve">gender </w:t>
      </w:r>
      <w:r w:rsidRPr="00601588">
        <w:rPr>
          <w:rStyle w:val="underline"/>
          <w:highlight w:val="yellow"/>
        </w:rPr>
        <w:t xml:space="preserve">inmates is </w:t>
      </w:r>
      <w:r w:rsidRPr="007404CB">
        <w:rPr>
          <w:rStyle w:val="underline"/>
        </w:rPr>
        <w:t xml:space="preserve">simply </w:t>
      </w:r>
      <w:r w:rsidRPr="00601588">
        <w:rPr>
          <w:rStyle w:val="underline"/>
          <w:highlight w:val="yellow"/>
        </w:rPr>
        <w:t>ignored</w:t>
      </w:r>
      <w:r w:rsidRPr="00601588">
        <w:rPr>
          <w:sz w:val="16"/>
          <w:highlight w:val="yellow"/>
        </w:rPr>
        <w:t xml:space="preserve"> </w:t>
      </w:r>
      <w:r w:rsidRPr="00601588">
        <w:rPr>
          <w:rStyle w:val="StyleBoldUnderline"/>
          <w:highlight w:val="yellow"/>
        </w:rPr>
        <w:t>and</w:t>
      </w:r>
      <w:r w:rsidRPr="00385639">
        <w:rPr>
          <w:sz w:val="12"/>
        </w:rPr>
        <w:t>¶</w:t>
      </w:r>
      <w:r w:rsidRPr="00385639">
        <w:rPr>
          <w:sz w:val="16"/>
        </w:rPr>
        <w:t xml:space="preserve"> </w:t>
      </w:r>
      <w:r w:rsidRPr="007404CB">
        <w:rPr>
          <w:rStyle w:val="StyleBoldUnderline"/>
        </w:rPr>
        <w:t xml:space="preserve">they are </w:t>
      </w:r>
      <w:r w:rsidRPr="00601588">
        <w:rPr>
          <w:rStyle w:val="StyleBoldUnderline"/>
          <w:highlight w:val="yellow"/>
        </w:rPr>
        <w:t>denied</w:t>
      </w:r>
      <w:r w:rsidRPr="00601588">
        <w:rPr>
          <w:sz w:val="16"/>
          <w:highlight w:val="yellow"/>
        </w:rPr>
        <w:t xml:space="preserve"> </w:t>
      </w:r>
      <w:r w:rsidRPr="00385639">
        <w:rPr>
          <w:sz w:val="16"/>
        </w:rPr>
        <w:t>gender-</w:t>
      </w:r>
      <w:r w:rsidRPr="00601588">
        <w:rPr>
          <w:rStyle w:val="StyleBoldUnderline"/>
          <w:highlight w:val="yellow"/>
        </w:rPr>
        <w:t>appropriate</w:t>
      </w:r>
      <w:r w:rsidRPr="00601588">
        <w:rPr>
          <w:sz w:val="16"/>
          <w:highlight w:val="yellow"/>
        </w:rPr>
        <w:t xml:space="preserve"> </w:t>
      </w:r>
      <w:r w:rsidRPr="00601588">
        <w:rPr>
          <w:rStyle w:val="StyleBoldUnderline"/>
          <w:highlight w:val="yellow"/>
        </w:rPr>
        <w:t>clothing</w:t>
      </w:r>
      <w:r w:rsidRPr="00601588">
        <w:rPr>
          <w:sz w:val="12"/>
          <w:highlight w:val="yellow"/>
        </w:rPr>
        <w:t>¶</w:t>
      </w:r>
      <w:r w:rsidRPr="00601588">
        <w:rPr>
          <w:sz w:val="16"/>
          <w:highlight w:val="yellow"/>
        </w:rPr>
        <w:t xml:space="preserve"> </w:t>
      </w:r>
      <w:r w:rsidRPr="00601588">
        <w:rPr>
          <w:rStyle w:val="StyleBoldUnderline"/>
          <w:highlight w:val="yellow"/>
        </w:rPr>
        <w:t>and</w:t>
      </w:r>
      <w:r w:rsidRPr="00601588">
        <w:rPr>
          <w:sz w:val="16"/>
          <w:highlight w:val="yellow"/>
        </w:rPr>
        <w:t xml:space="preserve"> </w:t>
      </w:r>
      <w:r w:rsidRPr="00601588">
        <w:rPr>
          <w:rStyle w:val="StyleBoldUnderline"/>
          <w:highlight w:val="yellow"/>
        </w:rPr>
        <w:t>hygiene</w:t>
      </w:r>
      <w:r w:rsidRPr="00601588">
        <w:rPr>
          <w:sz w:val="16"/>
          <w:highlight w:val="yellow"/>
        </w:rPr>
        <w:t xml:space="preserve"> </w:t>
      </w:r>
      <w:r w:rsidRPr="00601588">
        <w:rPr>
          <w:rStyle w:val="StyleBoldUnderline"/>
          <w:highlight w:val="yellow"/>
        </w:rPr>
        <w:t>products</w:t>
      </w:r>
      <w:r w:rsidRPr="00385639">
        <w:rPr>
          <w:sz w:val="16"/>
        </w:rPr>
        <w:t xml:space="preserve">. Because </w:t>
      </w:r>
      <w:r w:rsidRPr="00605460">
        <w:rPr>
          <w:rStyle w:val="underline"/>
          <w:highlight w:val="yellow"/>
        </w:rPr>
        <w:t>trans</w:t>
      </w:r>
      <w:r w:rsidRPr="002061CD">
        <w:rPr>
          <w:rStyle w:val="underline"/>
        </w:rPr>
        <w:t>gender</w:t>
      </w:r>
      <w:r w:rsidRPr="00385639">
        <w:rPr>
          <w:rStyle w:val="underline"/>
          <w:b w:val="0"/>
          <w:sz w:val="12"/>
          <w:u w:val="none"/>
        </w:rPr>
        <w:t>¶</w:t>
      </w:r>
      <w:r w:rsidRPr="002061CD">
        <w:rPr>
          <w:rStyle w:val="underline"/>
        </w:rPr>
        <w:t xml:space="preserve"> </w:t>
      </w:r>
      <w:r w:rsidRPr="00605460">
        <w:rPr>
          <w:rStyle w:val="underline"/>
          <w:highlight w:val="yellow"/>
        </w:rPr>
        <w:t>women</w:t>
      </w:r>
      <w:r w:rsidRPr="00605460">
        <w:rPr>
          <w:sz w:val="16"/>
          <w:highlight w:val="yellow"/>
        </w:rPr>
        <w:t xml:space="preserve"> </w:t>
      </w:r>
      <w:r w:rsidRPr="00385639">
        <w:rPr>
          <w:sz w:val="16"/>
        </w:rPr>
        <w:t>are typically housed in men’s facilities</w:t>
      </w:r>
      <w:proofErr w:type="gramStart"/>
      <w:r w:rsidRPr="00385639">
        <w:rPr>
          <w:sz w:val="16"/>
        </w:rPr>
        <w:t>,</w:t>
      </w:r>
      <w:r w:rsidRPr="00385639">
        <w:rPr>
          <w:sz w:val="12"/>
        </w:rPr>
        <w:t>¶</w:t>
      </w:r>
      <w:proofErr w:type="gramEnd"/>
      <w:r w:rsidRPr="00385639">
        <w:rPr>
          <w:sz w:val="16"/>
        </w:rPr>
        <w:t xml:space="preserve"> they often </w:t>
      </w:r>
      <w:r w:rsidRPr="00605460">
        <w:rPr>
          <w:rStyle w:val="underline"/>
          <w:highlight w:val="yellow"/>
        </w:rPr>
        <w:t>have</w:t>
      </w:r>
      <w:r w:rsidRPr="00605460">
        <w:rPr>
          <w:sz w:val="16"/>
          <w:highlight w:val="yellow"/>
        </w:rPr>
        <w:t xml:space="preserve"> </w:t>
      </w:r>
      <w:r w:rsidRPr="00605460">
        <w:rPr>
          <w:rStyle w:val="underline"/>
          <w:highlight w:val="yellow"/>
        </w:rPr>
        <w:t>to shower and change</w:t>
      </w:r>
      <w:r w:rsidRPr="00385639">
        <w:rPr>
          <w:sz w:val="12"/>
        </w:rPr>
        <w:t>¶</w:t>
      </w:r>
      <w:r w:rsidRPr="00385639">
        <w:rPr>
          <w:sz w:val="16"/>
        </w:rPr>
        <w:t xml:space="preserve"> </w:t>
      </w:r>
      <w:r w:rsidRPr="002061CD">
        <w:rPr>
          <w:rStyle w:val="underline"/>
        </w:rPr>
        <w:t xml:space="preserve">their clothes </w:t>
      </w:r>
      <w:r w:rsidRPr="00605460">
        <w:rPr>
          <w:rStyle w:val="underline"/>
          <w:highlight w:val="yellow"/>
        </w:rPr>
        <w:t>in front of male inmates</w:t>
      </w:r>
      <w:r w:rsidRPr="00605460">
        <w:rPr>
          <w:sz w:val="16"/>
          <w:highlight w:val="yellow"/>
        </w:rPr>
        <w:t xml:space="preserve"> </w:t>
      </w:r>
      <w:r w:rsidRPr="00385639">
        <w:rPr>
          <w:sz w:val="16"/>
        </w:rPr>
        <w:t>and</w:t>
      </w:r>
      <w:r w:rsidRPr="00385639">
        <w:rPr>
          <w:sz w:val="12"/>
        </w:rPr>
        <w:t>¶</w:t>
      </w:r>
      <w:r w:rsidRPr="00385639">
        <w:rPr>
          <w:sz w:val="16"/>
        </w:rPr>
        <w:t xml:space="preserve"> staff. Once targeted for abuse, the majority</w:t>
      </w:r>
      <w:r w:rsidRPr="00385639">
        <w:rPr>
          <w:sz w:val="12"/>
        </w:rPr>
        <w:t>¶</w:t>
      </w:r>
      <w:r w:rsidRPr="00385639">
        <w:rPr>
          <w:sz w:val="16"/>
        </w:rPr>
        <w:t xml:space="preserve"> of </w:t>
      </w:r>
      <w:r w:rsidRPr="002061CD">
        <w:rPr>
          <w:rStyle w:val="StyleBoldUnderline"/>
        </w:rPr>
        <w:t xml:space="preserve">transgender </w:t>
      </w:r>
      <w:r w:rsidRPr="00605460">
        <w:rPr>
          <w:rStyle w:val="StyleBoldUnderline"/>
          <w:highlight w:val="yellow"/>
        </w:rPr>
        <w:t>survivors are subjected to repeated</w:t>
      </w:r>
      <w:r w:rsidRPr="00605460">
        <w:rPr>
          <w:sz w:val="12"/>
          <w:highlight w:val="yellow"/>
        </w:rPr>
        <w:t>¶</w:t>
      </w:r>
      <w:r w:rsidRPr="00605460">
        <w:rPr>
          <w:sz w:val="16"/>
          <w:highlight w:val="yellow"/>
        </w:rPr>
        <w:t xml:space="preserve"> </w:t>
      </w:r>
      <w:r w:rsidRPr="00605460">
        <w:rPr>
          <w:rStyle w:val="StyleBoldUnderline"/>
          <w:highlight w:val="yellow"/>
        </w:rPr>
        <w:t>sexual</w:t>
      </w:r>
      <w:r w:rsidRPr="00605460">
        <w:rPr>
          <w:sz w:val="16"/>
          <w:highlight w:val="yellow"/>
        </w:rPr>
        <w:t xml:space="preserve"> </w:t>
      </w:r>
      <w:r w:rsidRPr="00605460">
        <w:rPr>
          <w:rStyle w:val="StyleBoldUnderline"/>
          <w:highlight w:val="yellow"/>
        </w:rPr>
        <w:t>assaults</w:t>
      </w:r>
      <w:r w:rsidRPr="00385639">
        <w:rPr>
          <w:sz w:val="16"/>
        </w:rPr>
        <w:t>.</w:t>
      </w:r>
    </w:p>
    <w:p w:rsidR="00202763" w:rsidRDefault="00202763" w:rsidP="00202763">
      <w:pPr>
        <w:pStyle w:val="Heading4"/>
      </w:pPr>
      <w:r>
        <w:t xml:space="preserve">I defend the resolution as a general principle. I accept negative links and competition based on fair interpretations of the resolution. I will only de-link strategies if I prove they are based on unfair interps. Also, neg has no stable advocacy for aff prep, so it’s unreciprocal for the aff to meet an advocacy burden regarding spec or fiat. Lastly, CX checks all neg advocacy questions and theory violations. I will make concessions given the stipulations above. </w:t>
      </w:r>
    </w:p>
    <w:p w:rsidR="00202763" w:rsidRDefault="00202763" w:rsidP="00202763">
      <w:pPr>
        <w:pStyle w:val="Heading4"/>
      </w:pPr>
      <w:r>
        <w:t xml:space="preserve">The aff causes abolishment of the prison system. Leavitt 12 is the solvency advocate: </w:t>
      </w:r>
    </w:p>
    <w:p w:rsidR="00202763" w:rsidRDefault="00202763" w:rsidP="00202763">
      <w:r>
        <w:t>Leavitt, Adrien (2012) (</w:t>
      </w:r>
      <w:r w:rsidRPr="00124AEA">
        <w:t>Trial Attorney at King County Department of Public Defense</w:t>
      </w:r>
      <w:r>
        <w:t xml:space="preserve">) "Queering Jury Nullification: Using Jury Nullification as a Tool to Fight Against the Criminalization of Queer and Transgender People," Seattle Journal for Social Justice: Vol. 10: Iss. </w:t>
      </w:r>
      <w:proofErr w:type="gramStart"/>
      <w:r>
        <w:t>2, Article 2.</w:t>
      </w:r>
      <w:proofErr w:type="gramEnd"/>
      <w:r>
        <w:t xml:space="preserve"> Available at: &lt;</w:t>
      </w:r>
      <w:r w:rsidRPr="00D944CA">
        <w:t>http://digitalcommons.law.seattleu.edu/sjsj/vol10/iss2/2</w:t>
      </w:r>
      <w:r>
        <w:t>&gt;</w:t>
      </w:r>
    </w:p>
    <w:p w:rsidR="00202763" w:rsidRPr="008E173B" w:rsidRDefault="00202763" w:rsidP="00202763">
      <w:pPr>
        <w:ind w:firstLine="720"/>
        <w:rPr>
          <w:sz w:val="16"/>
        </w:rPr>
      </w:pPr>
      <w:r w:rsidRPr="00591E21">
        <w:rPr>
          <w:sz w:val="16"/>
        </w:rPr>
        <w:t xml:space="preserve"> More expansively, queer jurors who are </w:t>
      </w:r>
      <w:r w:rsidRPr="00FD5C32">
        <w:rPr>
          <w:rStyle w:val="StyleBoldUnderline"/>
          <w:highlight w:val="yellow"/>
        </w:rPr>
        <w:t>prison abolitionists can use jury</w:t>
      </w:r>
      <w:r w:rsidRPr="00FD5C32">
        <w:rPr>
          <w:rStyle w:val="StyleBoldUnderline"/>
          <w:sz w:val="12"/>
          <w:highlight w:val="yellow"/>
          <w:u w:val="none"/>
        </w:rPr>
        <w:t>¶</w:t>
      </w:r>
      <w:r w:rsidRPr="00FD5C32">
        <w:rPr>
          <w:rStyle w:val="StyleBoldUnderline"/>
          <w:highlight w:val="yellow"/>
        </w:rPr>
        <w:t xml:space="preserve"> nullification to effect </w:t>
      </w:r>
      <w:r w:rsidRPr="0001561B">
        <w:rPr>
          <w:rStyle w:val="StyleBoldUnderline"/>
        </w:rPr>
        <w:t xml:space="preserve">transformative </w:t>
      </w:r>
      <w:r w:rsidRPr="00FD5C32">
        <w:rPr>
          <w:rStyle w:val="StyleBoldUnderline"/>
          <w:highlight w:val="yellow"/>
        </w:rPr>
        <w:t>change</w:t>
      </w:r>
      <w:r w:rsidRPr="00591E21">
        <w:rPr>
          <w:sz w:val="16"/>
        </w:rPr>
        <w:t>. Simply put, queer abolitionist</w:t>
      </w:r>
      <w:r w:rsidRPr="00591E21">
        <w:rPr>
          <w:sz w:val="12"/>
        </w:rPr>
        <w:t>¶</w:t>
      </w:r>
      <w:r w:rsidRPr="00591E21">
        <w:rPr>
          <w:sz w:val="16"/>
        </w:rPr>
        <w:t xml:space="preserve"> </w:t>
      </w:r>
      <w:r w:rsidRPr="00FD5C32">
        <w:rPr>
          <w:rStyle w:val="StyleBoldUnderline"/>
          <w:highlight w:val="yellow"/>
        </w:rPr>
        <w:t>jurors</w:t>
      </w:r>
      <w:r w:rsidRPr="00FD5C32">
        <w:rPr>
          <w:sz w:val="16"/>
          <w:highlight w:val="yellow"/>
        </w:rPr>
        <w:t xml:space="preserve"> </w:t>
      </w:r>
      <w:r w:rsidRPr="00FD5C32">
        <w:rPr>
          <w:rStyle w:val="StyleBoldUnderline"/>
          <w:highlight w:val="yellow"/>
        </w:rPr>
        <w:t>should</w:t>
      </w:r>
      <w:r w:rsidRPr="00FD5C32">
        <w:rPr>
          <w:sz w:val="16"/>
          <w:highlight w:val="yellow"/>
        </w:rPr>
        <w:t xml:space="preserve"> </w:t>
      </w:r>
      <w:r w:rsidRPr="00FD5C32">
        <w:rPr>
          <w:rStyle w:val="StyleBoldUnderline"/>
          <w:highlight w:val="yellow"/>
        </w:rPr>
        <w:t>always</w:t>
      </w:r>
      <w:r w:rsidRPr="00FD5C32">
        <w:rPr>
          <w:sz w:val="16"/>
          <w:highlight w:val="yellow"/>
        </w:rPr>
        <w:t xml:space="preserve"> </w:t>
      </w:r>
      <w:r w:rsidRPr="00FD5C32">
        <w:rPr>
          <w:rStyle w:val="StyleBoldUnderline"/>
          <w:highlight w:val="yellow"/>
        </w:rPr>
        <w:t>nullify</w:t>
      </w:r>
      <w:r w:rsidRPr="00591E21">
        <w:rPr>
          <w:sz w:val="16"/>
        </w:rPr>
        <w:t xml:space="preserve">. In this application, </w:t>
      </w:r>
      <w:r w:rsidRPr="005952E5">
        <w:rPr>
          <w:rStyle w:val="StyleBoldUnderline"/>
        </w:rPr>
        <w:t xml:space="preserve">jury </w:t>
      </w:r>
      <w:r w:rsidRPr="00FD5C32">
        <w:rPr>
          <w:rStyle w:val="StyleBoldUnderline"/>
          <w:highlight w:val="yellow"/>
        </w:rPr>
        <w:t>nullification becomes a</w:t>
      </w:r>
      <w:r w:rsidRPr="00FD5C32">
        <w:rPr>
          <w:rStyle w:val="StyleBoldUnderline"/>
          <w:sz w:val="12"/>
          <w:highlight w:val="yellow"/>
          <w:u w:val="none"/>
        </w:rPr>
        <w:t>¶</w:t>
      </w:r>
      <w:r w:rsidRPr="00FD5C32">
        <w:rPr>
          <w:rStyle w:val="StyleBoldUnderline"/>
          <w:highlight w:val="yellow"/>
        </w:rPr>
        <w:t xml:space="preserve"> highly effective tool to subvert </w:t>
      </w:r>
      <w:r w:rsidRPr="005952E5">
        <w:rPr>
          <w:rStyle w:val="StyleBoldUnderline"/>
        </w:rPr>
        <w:t xml:space="preserve">the </w:t>
      </w:r>
      <w:r w:rsidRPr="00FD5C32">
        <w:rPr>
          <w:rStyle w:val="StyleBoldUnderline"/>
          <w:highlight w:val="yellow"/>
        </w:rPr>
        <w:t>racist</w:t>
      </w:r>
      <w:r w:rsidRPr="005952E5">
        <w:rPr>
          <w:rStyle w:val="StyleBoldUnderline"/>
        </w:rPr>
        <w:t>, homophobic, transphobic, violent</w:t>
      </w:r>
      <w:proofErr w:type="gramStart"/>
      <w:r w:rsidRPr="005952E5">
        <w:rPr>
          <w:rStyle w:val="StyleBoldUnderline"/>
        </w:rPr>
        <w:t>,</w:t>
      </w:r>
      <w:r w:rsidRPr="00591E21">
        <w:rPr>
          <w:rStyle w:val="StyleBoldUnderline"/>
          <w:sz w:val="12"/>
          <w:u w:val="none"/>
        </w:rPr>
        <w:t>¶</w:t>
      </w:r>
      <w:proofErr w:type="gramEnd"/>
      <w:r w:rsidRPr="005952E5">
        <w:rPr>
          <w:rStyle w:val="StyleBoldUnderline"/>
        </w:rPr>
        <w:t xml:space="preserve"> </w:t>
      </w:r>
      <w:r w:rsidRPr="00FD5C32">
        <w:rPr>
          <w:rStyle w:val="StyleBoldUnderline"/>
          <w:highlight w:val="yellow"/>
        </w:rPr>
        <w:t xml:space="preserve">and unjust </w:t>
      </w:r>
      <w:r w:rsidRPr="005952E5">
        <w:rPr>
          <w:rStyle w:val="StyleBoldUnderline"/>
        </w:rPr>
        <w:t xml:space="preserve">criminal </w:t>
      </w:r>
      <w:r w:rsidRPr="00FD5C32">
        <w:rPr>
          <w:rStyle w:val="StyleBoldUnderline"/>
          <w:highlight w:val="yellow"/>
        </w:rPr>
        <w:t>legal system</w:t>
      </w:r>
      <w:r w:rsidRPr="00FD5C32">
        <w:rPr>
          <w:sz w:val="16"/>
          <w:highlight w:val="yellow"/>
        </w:rPr>
        <w:t xml:space="preserve">. </w:t>
      </w:r>
      <w:r w:rsidRPr="00591E21">
        <w:rPr>
          <w:sz w:val="16"/>
        </w:rPr>
        <w:t>While this conception of jury nullification is</w:t>
      </w:r>
      <w:r w:rsidRPr="00591E21">
        <w:rPr>
          <w:sz w:val="12"/>
        </w:rPr>
        <w:t>¶</w:t>
      </w:r>
      <w:r w:rsidRPr="00591E21">
        <w:rPr>
          <w:sz w:val="16"/>
        </w:rPr>
        <w:t xml:space="preserve"> more expansive than Butler’s—and therefore may exceed the logic used by</w:t>
      </w:r>
      <w:r w:rsidRPr="00591E21">
        <w:rPr>
          <w:sz w:val="12"/>
        </w:rPr>
        <w:t>¶</w:t>
      </w:r>
      <w:r w:rsidRPr="00591E21">
        <w:rPr>
          <w:sz w:val="16"/>
        </w:rPr>
        <w:t xml:space="preserve"> him to show that black jury nullification is morally permissible—abolition based</w:t>
      </w:r>
      <w:r w:rsidRPr="00591E21">
        <w:rPr>
          <w:sz w:val="12"/>
        </w:rPr>
        <w:t>¶</w:t>
      </w:r>
      <w:r w:rsidRPr="00591E21">
        <w:rPr>
          <w:sz w:val="16"/>
        </w:rPr>
        <w:t xml:space="preserve"> queer jury nullification is nonetheless morally justifiable. In fact</w:t>
      </w:r>
      <w:proofErr w:type="gramStart"/>
      <w:r w:rsidRPr="00591E21">
        <w:rPr>
          <w:sz w:val="16"/>
        </w:rPr>
        <w:t>,</w:t>
      </w:r>
      <w:r w:rsidRPr="00591E21">
        <w:rPr>
          <w:sz w:val="12"/>
        </w:rPr>
        <w:t>¶</w:t>
      </w:r>
      <w:proofErr w:type="gramEnd"/>
      <w:r w:rsidRPr="00591E21">
        <w:rPr>
          <w:sz w:val="16"/>
        </w:rPr>
        <w:t xml:space="preserve"> abolition-based queer jury nullification furthers Butler’s primary goal of</w:t>
      </w:r>
      <w:r w:rsidRPr="00591E21">
        <w:rPr>
          <w:sz w:val="12"/>
        </w:rPr>
        <w:t>¶</w:t>
      </w:r>
      <w:r w:rsidRPr="00591E21">
        <w:rPr>
          <w:sz w:val="16"/>
        </w:rPr>
        <w:t xml:space="preserve"> reducing the burden of imprisonment on vulnerable communities. Indeed, as</w:t>
      </w:r>
      <w:r w:rsidRPr="00591E21">
        <w:rPr>
          <w:sz w:val="12"/>
        </w:rPr>
        <w:t>¶</w:t>
      </w:r>
      <w:r w:rsidRPr="00591E21">
        <w:rPr>
          <w:sz w:val="16"/>
        </w:rPr>
        <w:t xml:space="preserve"> highlighted previously, the</w:t>
      </w:r>
      <w:r w:rsidRPr="005952E5">
        <w:rPr>
          <w:rStyle w:val="StyleBoldUnderline"/>
        </w:rPr>
        <w:t xml:space="preserve"> </w:t>
      </w:r>
      <w:r w:rsidRPr="00FD5C32">
        <w:rPr>
          <w:rStyle w:val="StyleBoldUnderline"/>
          <w:highlight w:val="yellow"/>
        </w:rPr>
        <w:t xml:space="preserve">collateral consequences of imprisoning queer </w:t>
      </w:r>
      <w:r w:rsidRPr="005952E5">
        <w:rPr>
          <w:rStyle w:val="StyleBoldUnderline"/>
        </w:rPr>
        <w:t>and</w:t>
      </w:r>
      <w:r w:rsidRPr="00591E21">
        <w:rPr>
          <w:rStyle w:val="StyleBoldUnderline"/>
          <w:sz w:val="12"/>
          <w:u w:val="none"/>
        </w:rPr>
        <w:t>¶</w:t>
      </w:r>
      <w:r w:rsidRPr="005952E5">
        <w:rPr>
          <w:rStyle w:val="StyleBoldUnderline"/>
        </w:rPr>
        <w:t xml:space="preserve"> trans </w:t>
      </w:r>
      <w:r w:rsidRPr="00FD5C32">
        <w:rPr>
          <w:rStyle w:val="StyleBoldUnderline"/>
          <w:highlight w:val="yellow"/>
        </w:rPr>
        <w:t xml:space="preserve">people are intolerably severe </w:t>
      </w:r>
      <w:r w:rsidRPr="00F20B4F">
        <w:rPr>
          <w:rStyle w:val="StyleBoldUnderline"/>
          <w:highlight w:val="yellow"/>
        </w:rPr>
        <w:t xml:space="preserve">and can </w:t>
      </w:r>
      <w:r w:rsidRPr="005952E5">
        <w:rPr>
          <w:rStyle w:val="StyleBoldUnderline"/>
        </w:rPr>
        <w:t xml:space="preserve">only </w:t>
      </w:r>
      <w:r w:rsidRPr="00F20B4F">
        <w:rPr>
          <w:rStyle w:val="StyleBoldUnderline"/>
          <w:highlight w:val="yellow"/>
        </w:rPr>
        <w:t>be remedied by the abolishing the</w:t>
      </w:r>
      <w:r w:rsidRPr="00F20B4F">
        <w:rPr>
          <w:sz w:val="16"/>
          <w:highlight w:val="yellow"/>
        </w:rPr>
        <w:t xml:space="preserve"> </w:t>
      </w:r>
      <w:r w:rsidRPr="00591E21">
        <w:rPr>
          <w:sz w:val="16"/>
        </w:rPr>
        <w:t xml:space="preserve">prison </w:t>
      </w:r>
      <w:r w:rsidRPr="00F20B4F">
        <w:rPr>
          <w:rStyle w:val="StyleBoldUnderline"/>
          <w:highlight w:val="yellow"/>
        </w:rPr>
        <w:t>system</w:t>
      </w:r>
      <w:r w:rsidRPr="00F20B4F">
        <w:rPr>
          <w:sz w:val="16"/>
          <w:highlight w:val="yellow"/>
        </w:rPr>
        <w:t xml:space="preserve"> </w:t>
      </w:r>
      <w:r w:rsidRPr="00591E21">
        <w:rPr>
          <w:sz w:val="16"/>
        </w:rPr>
        <w:t xml:space="preserve">and </w:t>
      </w:r>
      <w:r w:rsidRPr="0001561B">
        <w:rPr>
          <w:rStyle w:val="StyleBoldUnderline"/>
        </w:rPr>
        <w:t>replacing it with a more humane</w:t>
      </w:r>
      <w:r w:rsidRPr="00591E21">
        <w:rPr>
          <w:sz w:val="16"/>
        </w:rPr>
        <w:t xml:space="preserve"> and healing </w:t>
      </w:r>
      <w:r w:rsidRPr="0001561B">
        <w:rPr>
          <w:rStyle w:val="StyleBoldUnderline"/>
        </w:rPr>
        <w:t>method</w:t>
      </w:r>
      <w:r w:rsidRPr="00591E21">
        <w:rPr>
          <w:sz w:val="16"/>
        </w:rPr>
        <w:t xml:space="preserve"> </w:t>
      </w:r>
      <w:r w:rsidRPr="0001561B">
        <w:rPr>
          <w:rStyle w:val="StyleBoldUnderline"/>
        </w:rPr>
        <w:t>of</w:t>
      </w:r>
      <w:r w:rsidRPr="00591E21">
        <w:rPr>
          <w:sz w:val="12"/>
        </w:rPr>
        <w:t>¶</w:t>
      </w:r>
      <w:r w:rsidRPr="00591E21">
        <w:rPr>
          <w:sz w:val="16"/>
        </w:rPr>
        <w:t xml:space="preserve"> </w:t>
      </w:r>
      <w:r w:rsidRPr="0001561B">
        <w:rPr>
          <w:rStyle w:val="StyleBoldUnderline"/>
        </w:rPr>
        <w:t>addressing</w:t>
      </w:r>
      <w:r w:rsidRPr="00591E21">
        <w:rPr>
          <w:sz w:val="16"/>
        </w:rPr>
        <w:t xml:space="preserve"> </w:t>
      </w:r>
      <w:r w:rsidRPr="0001561B">
        <w:rPr>
          <w:rStyle w:val="StyleBoldUnderline"/>
        </w:rPr>
        <w:t>antisocial</w:t>
      </w:r>
      <w:r w:rsidRPr="00591E21">
        <w:rPr>
          <w:sz w:val="16"/>
        </w:rPr>
        <w:t xml:space="preserve"> </w:t>
      </w:r>
      <w:r w:rsidRPr="0001561B">
        <w:rPr>
          <w:rStyle w:val="StyleBoldUnderline"/>
        </w:rPr>
        <w:t>behavior</w:t>
      </w:r>
      <w:r w:rsidRPr="00591E21">
        <w:rPr>
          <w:sz w:val="16"/>
        </w:rPr>
        <w:t>.258</w:t>
      </w:r>
      <w:r w:rsidRPr="00591E21">
        <w:rPr>
          <w:sz w:val="12"/>
        </w:rPr>
        <w:t>¶</w:t>
      </w:r>
      <w:r w:rsidRPr="00173ACA">
        <w:rPr>
          <w:sz w:val="16"/>
        </w:rPr>
        <w:t xml:space="preserve"> Like black jury nullification, queer jury nullification is morally justifiable</w:t>
      </w:r>
      <w:r w:rsidRPr="00173ACA">
        <w:rPr>
          <w:sz w:val="12"/>
        </w:rPr>
        <w:t>¶</w:t>
      </w:r>
      <w:r w:rsidRPr="00173ACA">
        <w:rPr>
          <w:sz w:val="16"/>
        </w:rPr>
        <w:t xml:space="preserve"> due to the continuing and systematic failure of the democratic system in the</w:t>
      </w:r>
      <w:r w:rsidRPr="00173ACA">
        <w:rPr>
          <w:sz w:val="12"/>
        </w:rPr>
        <w:t>¶</w:t>
      </w:r>
      <w:r w:rsidRPr="00173ACA">
        <w:rPr>
          <w:sz w:val="16"/>
        </w:rPr>
        <w:t xml:space="preserve"> United States to protect queer people, typified by the criminalization of queer</w:t>
      </w:r>
      <w:r w:rsidRPr="00173ACA">
        <w:rPr>
          <w:sz w:val="12"/>
        </w:rPr>
        <w:t>¶</w:t>
      </w:r>
      <w:r w:rsidRPr="00173ACA">
        <w:rPr>
          <w:sz w:val="16"/>
        </w:rPr>
        <w:t xml:space="preserve"> identities. Queer </w:t>
      </w:r>
      <w:r w:rsidRPr="0001561B">
        <w:rPr>
          <w:rStyle w:val="StyleBoldUnderline"/>
        </w:rPr>
        <w:t>people and their sympathizers should not be</w:t>
      </w:r>
      <w:r w:rsidRPr="00173ACA">
        <w:rPr>
          <w:sz w:val="16"/>
        </w:rPr>
        <w:t xml:space="preserve"> morally</w:t>
      </w:r>
      <w:r w:rsidRPr="00173ACA">
        <w:rPr>
          <w:sz w:val="12"/>
        </w:rPr>
        <w:t>¶</w:t>
      </w:r>
      <w:r w:rsidRPr="00173ACA">
        <w:rPr>
          <w:sz w:val="16"/>
        </w:rPr>
        <w:t xml:space="preserve"> </w:t>
      </w:r>
      <w:r w:rsidRPr="0001561B">
        <w:rPr>
          <w:rStyle w:val="StyleBoldUnderline"/>
        </w:rPr>
        <w:t>obligated</w:t>
      </w:r>
      <w:r w:rsidRPr="00173ACA">
        <w:rPr>
          <w:sz w:val="16"/>
        </w:rPr>
        <w:t xml:space="preserve"> </w:t>
      </w:r>
      <w:r w:rsidRPr="0001561B">
        <w:rPr>
          <w:rStyle w:val="StyleBoldUnderline"/>
        </w:rPr>
        <w:t>to</w:t>
      </w:r>
      <w:r w:rsidRPr="00173ACA">
        <w:rPr>
          <w:sz w:val="16"/>
        </w:rPr>
        <w:t xml:space="preserve"> </w:t>
      </w:r>
      <w:r w:rsidRPr="0001561B">
        <w:rPr>
          <w:rStyle w:val="StyleBoldUnderline"/>
        </w:rPr>
        <w:t>enforce</w:t>
      </w:r>
      <w:r w:rsidRPr="00173ACA">
        <w:rPr>
          <w:sz w:val="16"/>
        </w:rPr>
        <w:t xml:space="preserve"> </w:t>
      </w:r>
      <w:r w:rsidRPr="0001561B">
        <w:rPr>
          <w:rStyle w:val="StyleBoldUnderline"/>
        </w:rPr>
        <w:t>a</w:t>
      </w:r>
      <w:r w:rsidRPr="00173ACA">
        <w:rPr>
          <w:sz w:val="16"/>
        </w:rPr>
        <w:t xml:space="preserve"> </w:t>
      </w:r>
      <w:r w:rsidRPr="0001561B">
        <w:rPr>
          <w:rStyle w:val="StyleBoldUnderline"/>
        </w:rPr>
        <w:t>system</w:t>
      </w:r>
      <w:r w:rsidRPr="00173ACA">
        <w:rPr>
          <w:sz w:val="16"/>
        </w:rPr>
        <w:t xml:space="preserve"> </w:t>
      </w:r>
      <w:r w:rsidRPr="0001561B">
        <w:rPr>
          <w:rStyle w:val="StyleBoldUnderline"/>
        </w:rPr>
        <w:t>that perpetrates</w:t>
      </w:r>
      <w:r w:rsidRPr="00173ACA">
        <w:rPr>
          <w:sz w:val="16"/>
        </w:rPr>
        <w:t xml:space="preserve"> </w:t>
      </w:r>
      <w:r w:rsidRPr="0001561B">
        <w:rPr>
          <w:rStyle w:val="StyleBoldUnderline"/>
        </w:rPr>
        <w:t>violence</w:t>
      </w:r>
      <w:r w:rsidRPr="00173ACA">
        <w:rPr>
          <w:sz w:val="16"/>
        </w:rPr>
        <w:t xml:space="preserve"> on them and members</w:t>
      </w:r>
      <w:r w:rsidRPr="00173ACA">
        <w:rPr>
          <w:sz w:val="12"/>
        </w:rPr>
        <w:t>¶</w:t>
      </w:r>
      <w:r w:rsidRPr="00173ACA">
        <w:rPr>
          <w:sz w:val="16"/>
        </w:rPr>
        <w:t xml:space="preserve"> of their community. While the ideal of the “rule of law” suggests neutral</w:t>
      </w:r>
      <w:r w:rsidRPr="00173ACA">
        <w:rPr>
          <w:sz w:val="12"/>
        </w:rPr>
        <w:t>¶</w:t>
      </w:r>
      <w:r w:rsidRPr="00173ACA">
        <w:rPr>
          <w:sz w:val="16"/>
        </w:rPr>
        <w:t xml:space="preserve"> interpretation and application, in reality this is impossible to achieve. As a</w:t>
      </w:r>
      <w:r w:rsidRPr="00173ACA">
        <w:rPr>
          <w:sz w:val="12"/>
        </w:rPr>
        <w:t>¶</w:t>
      </w:r>
      <w:r w:rsidRPr="00173ACA">
        <w:rPr>
          <w:sz w:val="16"/>
        </w:rPr>
        <w:t xml:space="preserve"> result, </w:t>
      </w:r>
      <w:r w:rsidRPr="00591E21">
        <w:rPr>
          <w:rStyle w:val="StyleBoldUnderline"/>
        </w:rPr>
        <w:t>the</w:t>
      </w:r>
      <w:r w:rsidRPr="00173ACA">
        <w:rPr>
          <w:sz w:val="16"/>
        </w:rPr>
        <w:t xml:space="preserve"> </w:t>
      </w:r>
      <w:r w:rsidRPr="00591E21">
        <w:rPr>
          <w:rStyle w:val="StyleBoldUnderline"/>
        </w:rPr>
        <w:t>law cannot lead to justice</w:t>
      </w:r>
      <w:r w:rsidRPr="00173ACA">
        <w:rPr>
          <w:sz w:val="16"/>
        </w:rPr>
        <w:t xml:space="preserve"> in every case, </w:t>
      </w:r>
      <w:r w:rsidRPr="009C3171">
        <w:rPr>
          <w:rStyle w:val="StyleBoldUnderline"/>
          <w:highlight w:val="yellow"/>
        </w:rPr>
        <w:t>making queer jury</w:t>
      </w:r>
      <w:r w:rsidRPr="009C3171">
        <w:rPr>
          <w:rStyle w:val="StyleBoldUnderline"/>
          <w:sz w:val="12"/>
          <w:highlight w:val="yellow"/>
          <w:u w:val="none"/>
        </w:rPr>
        <w:t>¶</w:t>
      </w:r>
      <w:r w:rsidRPr="009C3171">
        <w:rPr>
          <w:rStyle w:val="StyleBoldUnderline"/>
          <w:highlight w:val="yellow"/>
        </w:rPr>
        <w:t xml:space="preserve"> nullification appropriate</w:t>
      </w:r>
      <w:r w:rsidRPr="009C3171">
        <w:rPr>
          <w:sz w:val="16"/>
          <w:highlight w:val="yellow"/>
        </w:rPr>
        <w:t xml:space="preserve"> </w:t>
      </w:r>
      <w:r w:rsidRPr="009C3171">
        <w:rPr>
          <w:rStyle w:val="StyleBoldUnderline"/>
          <w:highlight w:val="yellow"/>
        </w:rPr>
        <w:t>to</w:t>
      </w:r>
      <w:r w:rsidRPr="009C3171">
        <w:rPr>
          <w:sz w:val="16"/>
          <w:highlight w:val="yellow"/>
        </w:rPr>
        <w:t xml:space="preserve"> </w:t>
      </w:r>
      <w:r w:rsidRPr="009C3171">
        <w:rPr>
          <w:rStyle w:val="StyleBoldUnderline"/>
          <w:highlight w:val="yellow"/>
        </w:rPr>
        <w:t>ameliorate</w:t>
      </w:r>
      <w:r w:rsidRPr="009C3171">
        <w:rPr>
          <w:sz w:val="16"/>
          <w:highlight w:val="yellow"/>
        </w:rPr>
        <w:t xml:space="preserve"> </w:t>
      </w:r>
      <w:r w:rsidRPr="00173ACA">
        <w:rPr>
          <w:sz w:val="16"/>
        </w:rPr>
        <w:t xml:space="preserve">the </w:t>
      </w:r>
      <w:r w:rsidRPr="00591E21">
        <w:rPr>
          <w:rStyle w:val="StyleBoldUnderline"/>
        </w:rPr>
        <w:t>deeply</w:t>
      </w:r>
      <w:r w:rsidRPr="00173ACA">
        <w:rPr>
          <w:sz w:val="16"/>
        </w:rPr>
        <w:t xml:space="preserve"> </w:t>
      </w:r>
      <w:r w:rsidRPr="00591E21">
        <w:rPr>
          <w:rStyle w:val="StyleBoldUnderline"/>
        </w:rPr>
        <w:t>held</w:t>
      </w:r>
      <w:r w:rsidRPr="00173ACA">
        <w:rPr>
          <w:sz w:val="16"/>
        </w:rPr>
        <w:t xml:space="preserve"> </w:t>
      </w:r>
      <w:r w:rsidRPr="009C3171">
        <w:rPr>
          <w:rStyle w:val="StyleBoldUnderline"/>
          <w:highlight w:val="yellow"/>
        </w:rPr>
        <w:t>stereotypes</w:t>
      </w:r>
      <w:r w:rsidRPr="009C3171">
        <w:rPr>
          <w:sz w:val="16"/>
          <w:highlight w:val="yellow"/>
        </w:rPr>
        <w:t xml:space="preserve"> </w:t>
      </w:r>
      <w:r w:rsidRPr="00173ACA">
        <w:rPr>
          <w:sz w:val="16"/>
        </w:rPr>
        <w:t>and</w:t>
      </w:r>
      <w:r w:rsidRPr="00173ACA">
        <w:rPr>
          <w:sz w:val="12"/>
        </w:rPr>
        <w:t>¶</w:t>
      </w:r>
      <w:r w:rsidRPr="00173ACA">
        <w:rPr>
          <w:sz w:val="16"/>
        </w:rPr>
        <w:t xml:space="preserve"> assumptions </w:t>
      </w:r>
      <w:r w:rsidRPr="009C3171">
        <w:rPr>
          <w:rStyle w:val="StyleBoldUnderline"/>
          <w:highlight w:val="yellow"/>
        </w:rPr>
        <w:t>made about those who refuse to</w:t>
      </w:r>
      <w:r w:rsidRPr="009C3171">
        <w:rPr>
          <w:sz w:val="16"/>
          <w:highlight w:val="yellow"/>
        </w:rPr>
        <w:t xml:space="preserve"> </w:t>
      </w:r>
      <w:r w:rsidRPr="009C3171">
        <w:rPr>
          <w:rStyle w:val="StyleBoldUnderline"/>
          <w:highlight w:val="yellow"/>
        </w:rPr>
        <w:t>subscribe</w:t>
      </w:r>
      <w:r w:rsidRPr="009C3171">
        <w:rPr>
          <w:sz w:val="16"/>
          <w:highlight w:val="yellow"/>
        </w:rPr>
        <w:t xml:space="preserve"> </w:t>
      </w:r>
      <w:r w:rsidRPr="009C3171">
        <w:rPr>
          <w:rStyle w:val="StyleBoldUnderline"/>
          <w:highlight w:val="yellow"/>
        </w:rPr>
        <w:t>to</w:t>
      </w:r>
      <w:r w:rsidRPr="009C3171">
        <w:rPr>
          <w:sz w:val="16"/>
          <w:highlight w:val="yellow"/>
        </w:rPr>
        <w:t xml:space="preserve"> </w:t>
      </w:r>
      <w:r w:rsidRPr="009C3171">
        <w:rPr>
          <w:rStyle w:val="StyleBoldUnderline"/>
          <w:highlight w:val="yellow"/>
        </w:rPr>
        <w:t>heteronormative</w:t>
      </w:r>
      <w:r w:rsidRPr="00173ACA">
        <w:rPr>
          <w:sz w:val="12"/>
        </w:rPr>
        <w:t>¶</w:t>
      </w:r>
      <w:r w:rsidRPr="00173ACA">
        <w:rPr>
          <w:sz w:val="16"/>
        </w:rPr>
        <w:t xml:space="preserve"> </w:t>
      </w:r>
      <w:r w:rsidRPr="009C3171">
        <w:rPr>
          <w:rStyle w:val="StyleBoldUnderline"/>
          <w:highlight w:val="yellow"/>
        </w:rPr>
        <w:t>sexualities</w:t>
      </w:r>
      <w:r w:rsidRPr="009C3171">
        <w:rPr>
          <w:sz w:val="16"/>
          <w:highlight w:val="yellow"/>
        </w:rPr>
        <w:t xml:space="preserve"> </w:t>
      </w:r>
      <w:r w:rsidRPr="00173ACA">
        <w:rPr>
          <w:sz w:val="16"/>
        </w:rPr>
        <w:t>and gender identities. Additionally, queer people’s</w:t>
      </w:r>
      <w:r w:rsidRPr="00173ACA">
        <w:rPr>
          <w:sz w:val="12"/>
        </w:rPr>
        <w:t>¶</w:t>
      </w:r>
      <w:r w:rsidRPr="00173ACA">
        <w:rPr>
          <w:sz w:val="16"/>
        </w:rPr>
        <w:t xml:space="preserve"> underrepresentation as legal decision makers had the result of creating a legal</w:t>
      </w:r>
      <w:r w:rsidRPr="00173ACA">
        <w:rPr>
          <w:sz w:val="12"/>
        </w:rPr>
        <w:t>¶</w:t>
      </w:r>
      <w:r w:rsidRPr="00173ACA">
        <w:rPr>
          <w:sz w:val="16"/>
        </w:rPr>
        <w:t xml:space="preserve"> system reflecting norms that were not assented to by queers and other political</w:t>
      </w:r>
      <w:r w:rsidRPr="00173ACA">
        <w:rPr>
          <w:sz w:val="12"/>
        </w:rPr>
        <w:t>¶</w:t>
      </w:r>
      <w:r w:rsidRPr="00173ACA">
        <w:rPr>
          <w:sz w:val="16"/>
        </w:rPr>
        <w:t xml:space="preserve"> minorities. As in the Magna Carta era, without another method of changing</w:t>
      </w:r>
      <w:r w:rsidRPr="00173ACA">
        <w:rPr>
          <w:sz w:val="12"/>
        </w:rPr>
        <w:t>¶</w:t>
      </w:r>
      <w:r w:rsidRPr="00173ACA">
        <w:rPr>
          <w:sz w:val="16"/>
        </w:rPr>
        <w:t xml:space="preserve"> these unjust laws, jury nullification is the appropriate avenue. Finally</w:t>
      </w:r>
      <w:proofErr w:type="gramStart"/>
      <w:r w:rsidRPr="00173ACA">
        <w:rPr>
          <w:sz w:val="16"/>
        </w:rPr>
        <w:t>,</w:t>
      </w:r>
      <w:r w:rsidRPr="00173ACA">
        <w:rPr>
          <w:sz w:val="12"/>
        </w:rPr>
        <w:t>¶</w:t>
      </w:r>
      <w:proofErr w:type="gramEnd"/>
      <w:r w:rsidRPr="00173ACA">
        <w:rPr>
          <w:sz w:val="16"/>
        </w:rPr>
        <w:t xml:space="preserve"> regardless of the facts of the case or the law at issue, </w:t>
      </w:r>
      <w:r w:rsidRPr="00B3445B">
        <w:rPr>
          <w:rStyle w:val="StyleBoldUnderline"/>
        </w:rPr>
        <w:t>q</w:t>
      </w:r>
      <w:r w:rsidRPr="00B27133">
        <w:rPr>
          <w:rStyle w:val="StyleBoldUnderline"/>
        </w:rPr>
        <w:t xml:space="preserve">ueer jury </w:t>
      </w:r>
      <w:r w:rsidRPr="009C3171">
        <w:rPr>
          <w:rStyle w:val="StyleBoldUnderline"/>
          <w:highlight w:val="yellow"/>
        </w:rPr>
        <w:t>nullification is</w:t>
      </w:r>
      <w:r w:rsidRPr="00173ACA">
        <w:rPr>
          <w:rStyle w:val="StyleBoldUnderline"/>
          <w:sz w:val="12"/>
          <w:u w:val="none"/>
        </w:rPr>
        <w:t>¶</w:t>
      </w:r>
      <w:r w:rsidRPr="00173ACA">
        <w:rPr>
          <w:sz w:val="16"/>
        </w:rPr>
        <w:t xml:space="preserve"> morally </w:t>
      </w:r>
      <w:r w:rsidRPr="009C3171">
        <w:rPr>
          <w:rStyle w:val="StyleBoldUnderline"/>
          <w:highlight w:val="yellow"/>
        </w:rPr>
        <w:t xml:space="preserve">justified simply to avoid sending queer people into </w:t>
      </w:r>
      <w:r w:rsidRPr="00B27133">
        <w:rPr>
          <w:rStyle w:val="StyleBoldUnderline"/>
        </w:rPr>
        <w:t xml:space="preserve">inherently </w:t>
      </w:r>
      <w:r w:rsidRPr="009C3171">
        <w:rPr>
          <w:rStyle w:val="StyleBoldUnderline"/>
          <w:highlight w:val="yellow"/>
        </w:rPr>
        <w:t>violent</w:t>
      </w:r>
      <w:r w:rsidRPr="00173ACA">
        <w:rPr>
          <w:rStyle w:val="StyleBoldUnderline"/>
          <w:sz w:val="12"/>
          <w:u w:val="none"/>
        </w:rPr>
        <w:t>¶</w:t>
      </w:r>
      <w:r w:rsidRPr="00B27133">
        <w:rPr>
          <w:rStyle w:val="StyleBoldUnderline"/>
        </w:rPr>
        <w:t xml:space="preserve"> </w:t>
      </w:r>
      <w:r w:rsidRPr="009C3171">
        <w:rPr>
          <w:rStyle w:val="StyleBoldUnderline"/>
          <w:highlight w:val="yellow"/>
        </w:rPr>
        <w:t xml:space="preserve">prisons </w:t>
      </w:r>
      <w:r w:rsidRPr="00B27133">
        <w:rPr>
          <w:rStyle w:val="StyleBoldUnderline"/>
        </w:rPr>
        <w:t>where</w:t>
      </w:r>
      <w:r w:rsidRPr="00173ACA">
        <w:rPr>
          <w:sz w:val="16"/>
        </w:rPr>
        <w:t xml:space="preserve"> </w:t>
      </w:r>
      <w:r w:rsidRPr="005813B7">
        <w:rPr>
          <w:rStyle w:val="StyleBoldUnderline"/>
        </w:rPr>
        <w:t>they</w:t>
      </w:r>
      <w:r w:rsidRPr="00173ACA">
        <w:rPr>
          <w:sz w:val="16"/>
        </w:rPr>
        <w:t xml:space="preserve"> </w:t>
      </w:r>
      <w:r w:rsidRPr="00B27133">
        <w:rPr>
          <w:rStyle w:val="StyleBoldUnderline"/>
        </w:rPr>
        <w:t>are likely to be sexually and physically abused</w:t>
      </w:r>
      <w:r w:rsidRPr="00173ACA">
        <w:rPr>
          <w:sz w:val="16"/>
        </w:rPr>
        <w:t xml:space="preserve">, </w:t>
      </w:r>
      <w:r w:rsidRPr="00B27133">
        <w:rPr>
          <w:rStyle w:val="StyleBoldUnderline"/>
        </w:rPr>
        <w:t>subjected</w:t>
      </w:r>
      <w:r w:rsidRPr="00173ACA">
        <w:rPr>
          <w:sz w:val="16"/>
        </w:rPr>
        <w:t xml:space="preserve"> </w:t>
      </w:r>
      <w:r w:rsidRPr="00B27133">
        <w:rPr>
          <w:rStyle w:val="StyleBoldUnderline"/>
        </w:rPr>
        <w:t>to</w:t>
      </w:r>
      <w:r w:rsidRPr="00173ACA">
        <w:rPr>
          <w:sz w:val="12"/>
        </w:rPr>
        <w:t>¶</w:t>
      </w:r>
      <w:r w:rsidRPr="00173ACA">
        <w:rPr>
          <w:sz w:val="16"/>
        </w:rPr>
        <w:t xml:space="preserve"> verbal </w:t>
      </w:r>
      <w:r w:rsidRPr="00B27133">
        <w:rPr>
          <w:rStyle w:val="StyleBoldUnderline"/>
        </w:rPr>
        <w:t>harassment</w:t>
      </w:r>
      <w:r w:rsidRPr="00173ACA">
        <w:rPr>
          <w:sz w:val="16"/>
        </w:rPr>
        <w:t xml:space="preserve"> </w:t>
      </w:r>
      <w:r w:rsidRPr="00B27133">
        <w:rPr>
          <w:rStyle w:val="StyleBoldUnderline"/>
        </w:rPr>
        <w:t>and</w:t>
      </w:r>
      <w:r w:rsidRPr="00173ACA">
        <w:rPr>
          <w:sz w:val="16"/>
        </w:rPr>
        <w:t xml:space="preserve"> degradation, and </w:t>
      </w:r>
      <w:r w:rsidRPr="00B27133">
        <w:rPr>
          <w:rStyle w:val="StyleBoldUnderline"/>
        </w:rPr>
        <w:t>forced to endure</w:t>
      </w:r>
      <w:r w:rsidRPr="00173ACA">
        <w:rPr>
          <w:sz w:val="16"/>
        </w:rPr>
        <w:t xml:space="preserve"> the </w:t>
      </w:r>
      <w:r w:rsidRPr="00B27133">
        <w:rPr>
          <w:rStyle w:val="StyleBoldUnderline"/>
        </w:rPr>
        <w:t>physiological</w:t>
      </w:r>
      <w:r w:rsidRPr="00173ACA">
        <w:rPr>
          <w:sz w:val="12"/>
        </w:rPr>
        <w:t>¶</w:t>
      </w:r>
      <w:r w:rsidRPr="00173ACA">
        <w:rPr>
          <w:sz w:val="16"/>
        </w:rPr>
        <w:t xml:space="preserve"> </w:t>
      </w:r>
      <w:r w:rsidRPr="00B27133">
        <w:rPr>
          <w:rStyle w:val="StyleBoldUnderline"/>
        </w:rPr>
        <w:t>punishment</w:t>
      </w:r>
      <w:r w:rsidRPr="00173ACA">
        <w:rPr>
          <w:sz w:val="16"/>
        </w:rPr>
        <w:t xml:space="preserve"> of nearly constant segregated isolation. While </w:t>
      </w:r>
      <w:r w:rsidRPr="00580E8F">
        <w:rPr>
          <w:rStyle w:val="StyleBoldUnderline"/>
          <w:highlight w:val="yellow"/>
        </w:rPr>
        <w:t>reform</w:t>
      </w:r>
      <w:r w:rsidRPr="00B27133">
        <w:rPr>
          <w:rStyle w:val="StyleBoldUnderline"/>
        </w:rPr>
        <w:t>-based jury nullification</w:t>
      </w:r>
      <w:r w:rsidRPr="00173ACA">
        <w:rPr>
          <w:sz w:val="16"/>
        </w:rPr>
        <w:t xml:space="preserve"> may appear less extreme, it </w:t>
      </w:r>
      <w:r w:rsidRPr="00580E8F">
        <w:rPr>
          <w:rStyle w:val="StyleBoldUnderline"/>
          <w:highlight w:val="yellow"/>
        </w:rPr>
        <w:t>fails</w:t>
      </w:r>
      <w:r w:rsidRPr="00580E8F">
        <w:rPr>
          <w:sz w:val="16"/>
          <w:highlight w:val="yellow"/>
        </w:rPr>
        <w:t xml:space="preserve"> </w:t>
      </w:r>
      <w:r w:rsidRPr="00580E8F">
        <w:rPr>
          <w:rStyle w:val="StyleBoldUnderline"/>
          <w:highlight w:val="yellow"/>
        </w:rPr>
        <w:t>to</w:t>
      </w:r>
      <w:r w:rsidRPr="00173ACA">
        <w:rPr>
          <w:rStyle w:val="StyleBoldUnderline"/>
          <w:sz w:val="12"/>
          <w:u w:val="none"/>
        </w:rPr>
        <w:t>¶</w:t>
      </w:r>
      <w:r w:rsidRPr="00173ACA">
        <w:rPr>
          <w:sz w:val="16"/>
        </w:rPr>
        <w:t xml:space="preserve"> </w:t>
      </w:r>
      <w:r w:rsidRPr="00580E8F">
        <w:rPr>
          <w:rStyle w:val="StyleBoldUnderline"/>
          <w:highlight w:val="yellow"/>
        </w:rPr>
        <w:t>accomplish transformative change</w:t>
      </w:r>
      <w:r w:rsidRPr="00580E8F">
        <w:rPr>
          <w:sz w:val="16"/>
          <w:highlight w:val="yellow"/>
        </w:rPr>
        <w:t xml:space="preserve"> </w:t>
      </w:r>
      <w:r w:rsidRPr="00580E8F">
        <w:rPr>
          <w:rStyle w:val="StyleBoldUnderline"/>
          <w:highlight w:val="yellow"/>
        </w:rPr>
        <w:t xml:space="preserve">because it </w:t>
      </w:r>
      <w:r w:rsidRPr="00B27133">
        <w:rPr>
          <w:rStyle w:val="StyleBoldUnderline"/>
        </w:rPr>
        <w:t xml:space="preserve">merely </w:t>
      </w:r>
      <w:r w:rsidRPr="00580E8F">
        <w:rPr>
          <w:rStyle w:val="StyleBoldUnderline"/>
          <w:highlight w:val="yellow"/>
        </w:rPr>
        <w:t xml:space="preserve">results in </w:t>
      </w:r>
      <w:r w:rsidRPr="00B27133">
        <w:rPr>
          <w:rStyle w:val="StyleBoldUnderline"/>
        </w:rPr>
        <w:t>“</w:t>
      </w:r>
      <w:r w:rsidRPr="00580E8F">
        <w:rPr>
          <w:rStyle w:val="StyleBoldUnderline"/>
          <w:highlight w:val="yellow"/>
        </w:rPr>
        <w:t>preservation</w:t>
      </w:r>
      <w:r w:rsidRPr="00B27133">
        <w:rPr>
          <w:rStyle w:val="StyleBoldUnderline"/>
        </w:rPr>
        <w:t xml:space="preserve">- </w:t>
      </w:r>
      <w:r w:rsidRPr="00580E8F">
        <w:rPr>
          <w:rStyle w:val="StyleBoldUnderline"/>
          <w:highlight w:val="yellow"/>
        </w:rPr>
        <w:t>through</w:t>
      </w:r>
      <w:r w:rsidRPr="00173ACA">
        <w:rPr>
          <w:sz w:val="16"/>
        </w:rPr>
        <w:t>-</w:t>
      </w:r>
      <w:r w:rsidRPr="00580E8F">
        <w:rPr>
          <w:rStyle w:val="StyleBoldUnderline"/>
          <w:highlight w:val="yellow"/>
        </w:rPr>
        <w:t>transformation</w:t>
      </w:r>
      <w:r w:rsidRPr="00173ACA">
        <w:rPr>
          <w:sz w:val="16"/>
        </w:rPr>
        <w:t xml:space="preserve">.”259 </w:t>
      </w:r>
      <w:r w:rsidRPr="00580E8F">
        <w:rPr>
          <w:rStyle w:val="Emphasis"/>
          <w:highlight w:val="yellow"/>
        </w:rPr>
        <w:t>This type of legal reform changes the system just</w:t>
      </w:r>
      <w:r w:rsidRPr="00580E8F">
        <w:rPr>
          <w:rStyle w:val="Emphasis"/>
          <w:b w:val="0"/>
          <w:sz w:val="12"/>
          <w:highlight w:val="yellow"/>
          <w:u w:val="none"/>
        </w:rPr>
        <w:t>¶</w:t>
      </w:r>
      <w:r w:rsidRPr="00580E8F">
        <w:rPr>
          <w:rStyle w:val="Emphasis"/>
          <w:highlight w:val="yellow"/>
        </w:rPr>
        <w:t xml:space="preserve"> enough to quell the anguish of the oppressed.</w:t>
      </w:r>
      <w:r w:rsidRPr="00580E8F">
        <w:rPr>
          <w:sz w:val="16"/>
          <w:highlight w:val="yellow"/>
        </w:rPr>
        <w:t xml:space="preserve"> </w:t>
      </w:r>
      <w:r w:rsidRPr="00173ACA">
        <w:rPr>
          <w:sz w:val="16"/>
        </w:rPr>
        <w:t>As a result, while reform-based</w:t>
      </w:r>
      <w:r w:rsidRPr="00173ACA">
        <w:rPr>
          <w:sz w:val="12"/>
        </w:rPr>
        <w:t>¶</w:t>
      </w:r>
      <w:r w:rsidRPr="00173ACA">
        <w:rPr>
          <w:sz w:val="16"/>
        </w:rPr>
        <w:t xml:space="preserve"> queer jury nullification may change the system minimally and will avoid the</w:t>
      </w:r>
      <w:r w:rsidRPr="00173ACA">
        <w:rPr>
          <w:sz w:val="12"/>
        </w:rPr>
        <w:t>¶</w:t>
      </w:r>
      <w:r w:rsidRPr="00173ACA">
        <w:rPr>
          <w:sz w:val="16"/>
        </w:rPr>
        <w:t xml:space="preserve"> imprisonment of some queer and trans people, it will not truly undermine or</w:t>
      </w:r>
      <w:r w:rsidRPr="00173ACA">
        <w:rPr>
          <w:sz w:val="12"/>
        </w:rPr>
        <w:t>¶</w:t>
      </w:r>
      <w:r w:rsidRPr="00173ACA">
        <w:rPr>
          <w:sz w:val="16"/>
        </w:rPr>
        <w:t xml:space="preserve"> transform the oppressive criminal legal system. </w:t>
      </w:r>
      <w:r w:rsidRPr="007A0A6D">
        <w:rPr>
          <w:rStyle w:val="StyleBoldUnderline"/>
          <w:highlight w:val="yellow"/>
        </w:rPr>
        <w:t>Prison abolition</w:t>
      </w:r>
      <w:r w:rsidRPr="00173ACA">
        <w:rPr>
          <w:sz w:val="16"/>
        </w:rPr>
        <w:t>, on the other</w:t>
      </w:r>
      <w:r w:rsidRPr="00173ACA">
        <w:rPr>
          <w:sz w:val="12"/>
        </w:rPr>
        <w:t>¶</w:t>
      </w:r>
      <w:r w:rsidRPr="00173ACA">
        <w:rPr>
          <w:sz w:val="16"/>
        </w:rPr>
        <w:t xml:space="preserve"> hand, </w:t>
      </w:r>
      <w:r w:rsidRPr="007A0A6D">
        <w:rPr>
          <w:rStyle w:val="StyleBoldUnderline"/>
          <w:highlight w:val="yellow"/>
        </w:rPr>
        <w:t>is a prospect</w:t>
      </w:r>
      <w:r w:rsidRPr="007A0A6D">
        <w:rPr>
          <w:sz w:val="16"/>
          <w:highlight w:val="yellow"/>
        </w:rPr>
        <w:t xml:space="preserve"> </w:t>
      </w:r>
      <w:r w:rsidRPr="007A0A6D">
        <w:rPr>
          <w:rStyle w:val="StyleBoldUnderline"/>
          <w:highlight w:val="yellow"/>
        </w:rPr>
        <w:t>that</w:t>
      </w:r>
      <w:r w:rsidRPr="007A0A6D">
        <w:rPr>
          <w:sz w:val="16"/>
          <w:highlight w:val="yellow"/>
        </w:rPr>
        <w:t xml:space="preserve"> </w:t>
      </w:r>
      <w:r w:rsidRPr="007A0A6D">
        <w:rPr>
          <w:rStyle w:val="StyleBoldUnderline"/>
          <w:highlight w:val="yellow"/>
        </w:rPr>
        <w:t>must be a priority of everyone</w:t>
      </w:r>
      <w:r w:rsidRPr="007A0A6D">
        <w:rPr>
          <w:sz w:val="16"/>
          <w:highlight w:val="yellow"/>
        </w:rPr>
        <w:t xml:space="preserve"> </w:t>
      </w:r>
      <w:r w:rsidRPr="007A0A6D">
        <w:rPr>
          <w:rStyle w:val="StyleBoldUnderline"/>
          <w:highlight w:val="yellow"/>
        </w:rPr>
        <w:t>who wishes to live in a</w:t>
      </w:r>
      <w:r w:rsidRPr="00173ACA">
        <w:rPr>
          <w:sz w:val="12"/>
        </w:rPr>
        <w:t>¶</w:t>
      </w:r>
      <w:r w:rsidRPr="00173ACA">
        <w:rPr>
          <w:sz w:val="16"/>
        </w:rPr>
        <w:t xml:space="preserve"> more humane, </w:t>
      </w:r>
      <w:r w:rsidRPr="007A0A6D">
        <w:rPr>
          <w:rStyle w:val="StyleBoldUnderline"/>
          <w:highlight w:val="yellow"/>
        </w:rPr>
        <w:t>just</w:t>
      </w:r>
      <w:r w:rsidRPr="00173ACA">
        <w:rPr>
          <w:sz w:val="16"/>
        </w:rPr>
        <w:t xml:space="preserve">, and safe </w:t>
      </w:r>
      <w:r w:rsidRPr="007A0A6D">
        <w:rPr>
          <w:rStyle w:val="StyleBoldUnderline"/>
          <w:highlight w:val="yellow"/>
        </w:rPr>
        <w:t>society</w:t>
      </w:r>
      <w:r w:rsidRPr="00173ACA">
        <w:rPr>
          <w:sz w:val="16"/>
        </w:rPr>
        <w:t>. Indeed, abolition-based queer jury</w:t>
      </w:r>
      <w:r w:rsidRPr="00173ACA">
        <w:rPr>
          <w:sz w:val="12"/>
        </w:rPr>
        <w:t>¶</w:t>
      </w:r>
      <w:r w:rsidRPr="00173ACA">
        <w:rPr>
          <w:sz w:val="16"/>
        </w:rPr>
        <w:t xml:space="preserve"> nullification is just one tool to undermine the racist and violent prison system</w:t>
      </w:r>
      <w:r w:rsidRPr="00173ACA">
        <w:rPr>
          <w:sz w:val="12"/>
        </w:rPr>
        <w:t>¶</w:t>
      </w:r>
      <w:r w:rsidRPr="00173ACA">
        <w:rPr>
          <w:sz w:val="16"/>
        </w:rPr>
        <w:t xml:space="preserve"> and ultimately fight for prison abolition.</w:t>
      </w:r>
    </w:p>
    <w:p w:rsidR="00202763" w:rsidRPr="005B6AE5" w:rsidRDefault="00202763" w:rsidP="00202763">
      <w:pPr>
        <w:pStyle w:val="Heading4"/>
      </w:pPr>
      <w:r>
        <w:t xml:space="preserve">Nullification is key to stop the violence of the state, removes power from the oppressors. Goodman 15: </w:t>
      </w:r>
    </w:p>
    <w:p w:rsidR="00202763" w:rsidRDefault="00202763" w:rsidP="00202763">
      <w:r w:rsidRPr="004C5E37">
        <w:t xml:space="preserve">Goodman, Nathan. </w:t>
      </w:r>
      <w:r>
        <w:t>(</w:t>
      </w:r>
      <w:r w:rsidRPr="004C5E37">
        <w:t>Goodman is the Lysander Spooner Research Scholar in Abolitionist Studies at the Center for a Stateless Society</w:t>
      </w:r>
      <w:r>
        <w:t>)</w:t>
      </w:r>
      <w:r w:rsidRPr="004C5E37">
        <w:t xml:space="preserve">"Queer Liberation and Jury Nullification." </w:t>
      </w:r>
      <w:proofErr w:type="gramStart"/>
      <w:r w:rsidRPr="004C5E37">
        <w:t>Center for a Stateless Society.</w:t>
      </w:r>
      <w:proofErr w:type="gramEnd"/>
      <w:r w:rsidRPr="004C5E37">
        <w:t xml:space="preserve"> Creative Commons Public Domain Dedication</w:t>
      </w:r>
      <w:proofErr w:type="gramStart"/>
      <w:r w:rsidRPr="004C5E37">
        <w:t>.,</w:t>
      </w:r>
      <w:proofErr w:type="gramEnd"/>
      <w:r w:rsidRPr="004C5E37">
        <w:t xml:space="preserve"> 11 June 2015. Web. 03 Nov. 2015. &lt;https://c4ss.org/content/38208&gt;.</w:t>
      </w:r>
    </w:p>
    <w:p w:rsidR="00202763" w:rsidRPr="004C5E37" w:rsidRDefault="00202763" w:rsidP="00202763">
      <w:pPr>
        <w:ind w:firstLine="720"/>
        <w:rPr>
          <w:sz w:val="14"/>
        </w:rPr>
      </w:pPr>
      <w:r w:rsidRPr="004C5E37">
        <w:rPr>
          <w:sz w:val="14"/>
        </w:rPr>
        <w:t xml:space="preserve">One tactic that can be used </w:t>
      </w:r>
      <w:r w:rsidRPr="00293F0C">
        <w:rPr>
          <w:rStyle w:val="StyleBoldUnderline"/>
          <w:highlight w:val="yellow"/>
        </w:rPr>
        <w:t xml:space="preserve">to impede </w:t>
      </w:r>
      <w:r w:rsidRPr="000D5A67">
        <w:rPr>
          <w:rStyle w:val="StyleBoldUnderline"/>
        </w:rPr>
        <w:t xml:space="preserve">this </w:t>
      </w:r>
      <w:r w:rsidRPr="00293F0C">
        <w:rPr>
          <w:rStyle w:val="StyleBoldUnderline"/>
          <w:highlight w:val="yellow"/>
        </w:rPr>
        <w:t xml:space="preserve">state violence against queer </w:t>
      </w:r>
      <w:r w:rsidRPr="000D5A67">
        <w:rPr>
          <w:rStyle w:val="StyleBoldUnderline"/>
        </w:rPr>
        <w:t xml:space="preserve">and trans </w:t>
      </w:r>
      <w:r w:rsidRPr="00293F0C">
        <w:rPr>
          <w:rStyle w:val="StyleBoldUnderline"/>
          <w:highlight w:val="yellow"/>
        </w:rPr>
        <w:t>people is jury nullification</w:t>
      </w:r>
      <w:r w:rsidRPr="004C5E37">
        <w:rPr>
          <w:sz w:val="14"/>
        </w:rPr>
        <w:t xml:space="preserve">. Rather than merely evaluating the evidence to determine whether a defendant has violated a law, jurors can vote “not guilty” when they believe the law is unjust or unjustly applied. Jury </w:t>
      </w:r>
      <w:r w:rsidRPr="00293F0C">
        <w:rPr>
          <w:rStyle w:val="StyleBoldUnderline"/>
          <w:highlight w:val="yellow"/>
        </w:rPr>
        <w:t>nullification is exercising conscience rather than helping the state unjustly cage</w:t>
      </w:r>
      <w:r w:rsidRPr="00293F0C">
        <w:rPr>
          <w:sz w:val="14"/>
          <w:highlight w:val="yellow"/>
        </w:rPr>
        <w:t xml:space="preserve"> </w:t>
      </w:r>
      <w:r w:rsidRPr="00293F0C">
        <w:rPr>
          <w:rStyle w:val="StyleBoldUnderline"/>
          <w:highlight w:val="yellow"/>
        </w:rPr>
        <w:t>human</w:t>
      </w:r>
      <w:r w:rsidRPr="00293F0C">
        <w:rPr>
          <w:sz w:val="14"/>
          <w:highlight w:val="yellow"/>
        </w:rPr>
        <w:t xml:space="preserve"> </w:t>
      </w:r>
      <w:r w:rsidRPr="00293F0C">
        <w:rPr>
          <w:rStyle w:val="StyleBoldUnderline"/>
          <w:highlight w:val="yellow"/>
        </w:rPr>
        <w:t>beings</w:t>
      </w:r>
      <w:proofErr w:type="gramStart"/>
      <w:r w:rsidRPr="004C5E37">
        <w:rPr>
          <w:sz w:val="14"/>
        </w:rPr>
        <w:t>.</w:t>
      </w:r>
      <w:r w:rsidRPr="004C5E37">
        <w:rPr>
          <w:sz w:val="12"/>
        </w:rPr>
        <w:t>¶</w:t>
      </w:r>
      <w:proofErr w:type="gramEnd"/>
      <w:r w:rsidRPr="004C5E37">
        <w:rPr>
          <w:sz w:val="14"/>
        </w:rPr>
        <w:t xml:space="preserve"> Adrien Leavitt argues in Queering Jury Nullification that the LGBTQ community and our allies should use jury nullification “as a tool to subvert the criminal punishment system in order to fight against structural racism, protest the policing of deviant sexual and gender identities, and reduce the violence perpetrated against queer people by the criminal punishment system.” </w:t>
      </w:r>
      <w:r w:rsidRPr="00293F0C">
        <w:rPr>
          <w:rStyle w:val="StyleBoldUnderline"/>
          <w:highlight w:val="yellow"/>
        </w:rPr>
        <w:t>When</w:t>
      </w:r>
      <w:r w:rsidRPr="00293F0C">
        <w:rPr>
          <w:sz w:val="14"/>
          <w:highlight w:val="yellow"/>
        </w:rPr>
        <w:t xml:space="preserve"> </w:t>
      </w:r>
      <w:r w:rsidRPr="00293F0C">
        <w:rPr>
          <w:rStyle w:val="StyleBoldUnderline"/>
          <w:highlight w:val="yellow"/>
        </w:rPr>
        <w:t>queer</w:t>
      </w:r>
      <w:r w:rsidRPr="00293F0C">
        <w:rPr>
          <w:sz w:val="14"/>
          <w:highlight w:val="yellow"/>
        </w:rPr>
        <w:t xml:space="preserve"> </w:t>
      </w:r>
      <w:r w:rsidRPr="004C5E37">
        <w:rPr>
          <w:sz w:val="14"/>
        </w:rPr>
        <w:t xml:space="preserve">homeless </w:t>
      </w:r>
      <w:r w:rsidRPr="00293F0C">
        <w:rPr>
          <w:rStyle w:val="StyleBoldUnderline"/>
          <w:highlight w:val="yellow"/>
        </w:rPr>
        <w:t>people</w:t>
      </w:r>
      <w:r w:rsidRPr="00293F0C">
        <w:rPr>
          <w:sz w:val="14"/>
          <w:highlight w:val="yellow"/>
        </w:rPr>
        <w:t xml:space="preserve"> </w:t>
      </w:r>
      <w:r w:rsidRPr="00293F0C">
        <w:rPr>
          <w:rStyle w:val="StyleBoldUnderline"/>
          <w:highlight w:val="yellow"/>
        </w:rPr>
        <w:t>are</w:t>
      </w:r>
      <w:r w:rsidRPr="00293F0C">
        <w:rPr>
          <w:sz w:val="14"/>
          <w:highlight w:val="yellow"/>
        </w:rPr>
        <w:t xml:space="preserve"> </w:t>
      </w:r>
      <w:r w:rsidRPr="00293F0C">
        <w:rPr>
          <w:rStyle w:val="StyleBoldUnderline"/>
          <w:highlight w:val="yellow"/>
        </w:rPr>
        <w:t>on trial for survival crimes</w:t>
      </w:r>
      <w:r w:rsidRPr="00293F0C">
        <w:rPr>
          <w:sz w:val="14"/>
          <w:highlight w:val="yellow"/>
        </w:rPr>
        <w:t xml:space="preserve">, </w:t>
      </w:r>
      <w:r w:rsidRPr="00293F0C">
        <w:rPr>
          <w:rStyle w:val="StyleBoldUnderline"/>
          <w:highlight w:val="yellow"/>
        </w:rPr>
        <w:t>jurors</w:t>
      </w:r>
      <w:r w:rsidRPr="00293F0C">
        <w:rPr>
          <w:sz w:val="14"/>
          <w:highlight w:val="yellow"/>
        </w:rPr>
        <w:t xml:space="preserve"> </w:t>
      </w:r>
      <w:r w:rsidRPr="00293F0C">
        <w:rPr>
          <w:rStyle w:val="StyleBoldUnderline"/>
          <w:highlight w:val="yellow"/>
        </w:rPr>
        <w:t>can</w:t>
      </w:r>
      <w:r w:rsidRPr="00293F0C">
        <w:rPr>
          <w:sz w:val="14"/>
          <w:highlight w:val="yellow"/>
        </w:rPr>
        <w:t xml:space="preserve"> </w:t>
      </w:r>
      <w:r w:rsidRPr="00293F0C">
        <w:rPr>
          <w:rStyle w:val="StyleBoldUnderline"/>
          <w:highlight w:val="yellow"/>
        </w:rPr>
        <w:t>vote</w:t>
      </w:r>
      <w:r w:rsidRPr="00293F0C">
        <w:rPr>
          <w:sz w:val="14"/>
          <w:highlight w:val="yellow"/>
        </w:rPr>
        <w:t xml:space="preserve"> </w:t>
      </w:r>
      <w:r w:rsidRPr="00293F0C">
        <w:rPr>
          <w:rStyle w:val="StyleBoldUnderline"/>
          <w:highlight w:val="yellow"/>
        </w:rPr>
        <w:t>not</w:t>
      </w:r>
      <w:r w:rsidRPr="00293F0C">
        <w:rPr>
          <w:sz w:val="14"/>
          <w:highlight w:val="yellow"/>
        </w:rPr>
        <w:t xml:space="preserve"> </w:t>
      </w:r>
      <w:r w:rsidRPr="00293F0C">
        <w:rPr>
          <w:rStyle w:val="StyleBoldUnderline"/>
          <w:highlight w:val="yellow"/>
        </w:rPr>
        <w:t>guilty</w:t>
      </w:r>
      <w:r w:rsidRPr="004C5E37">
        <w:rPr>
          <w:sz w:val="14"/>
        </w:rPr>
        <w:t>. When queer and trans people are charged with homicide for defending themselves from hate crimes, jurors can vote not guilty. When trans women of color are charged with solicitation, jurors can vote not guilty</w:t>
      </w:r>
      <w:proofErr w:type="gramStart"/>
      <w:r w:rsidRPr="004C5E37">
        <w:rPr>
          <w:sz w:val="14"/>
        </w:rPr>
        <w:t>.</w:t>
      </w:r>
      <w:r w:rsidRPr="004C5E37">
        <w:rPr>
          <w:sz w:val="12"/>
        </w:rPr>
        <w:t>¶</w:t>
      </w:r>
      <w:proofErr w:type="gramEnd"/>
      <w:r w:rsidRPr="004C5E37">
        <w:rPr>
          <w:sz w:val="14"/>
        </w:rPr>
        <w:t xml:space="preserve"> </w:t>
      </w:r>
      <w:r w:rsidRPr="006C0247">
        <w:rPr>
          <w:rStyle w:val="StyleBoldUnderline"/>
          <w:highlight w:val="yellow"/>
        </w:rPr>
        <w:t>Most decisions in the</w:t>
      </w:r>
      <w:r w:rsidRPr="006C0247">
        <w:rPr>
          <w:sz w:val="14"/>
          <w:highlight w:val="yellow"/>
        </w:rPr>
        <w:t xml:space="preserve"> </w:t>
      </w:r>
      <w:r w:rsidRPr="004C5E37">
        <w:rPr>
          <w:sz w:val="14"/>
        </w:rPr>
        <w:t xml:space="preserve">criminal justice </w:t>
      </w:r>
      <w:r w:rsidRPr="006C0247">
        <w:rPr>
          <w:rStyle w:val="StyleBoldUnderline"/>
          <w:highlight w:val="yellow"/>
        </w:rPr>
        <w:t>system</w:t>
      </w:r>
      <w:r w:rsidRPr="006C0247">
        <w:rPr>
          <w:sz w:val="14"/>
          <w:highlight w:val="yellow"/>
        </w:rPr>
        <w:t xml:space="preserve"> </w:t>
      </w:r>
      <w:r w:rsidRPr="006C0247">
        <w:rPr>
          <w:rStyle w:val="StyleBoldUnderline"/>
          <w:highlight w:val="yellow"/>
        </w:rPr>
        <w:t>are made by</w:t>
      </w:r>
      <w:r w:rsidRPr="006C0247">
        <w:rPr>
          <w:sz w:val="14"/>
          <w:highlight w:val="yellow"/>
        </w:rPr>
        <w:t xml:space="preserve"> </w:t>
      </w:r>
      <w:r w:rsidRPr="004C5E37">
        <w:rPr>
          <w:sz w:val="14"/>
        </w:rPr>
        <w:t xml:space="preserve">government </w:t>
      </w:r>
      <w:r w:rsidRPr="006C0247">
        <w:rPr>
          <w:rStyle w:val="StyleBoldUnderline"/>
          <w:highlight w:val="yellow"/>
        </w:rPr>
        <w:t>employees</w:t>
      </w:r>
      <w:r w:rsidRPr="006C0247">
        <w:rPr>
          <w:sz w:val="14"/>
          <w:highlight w:val="yellow"/>
        </w:rPr>
        <w:t xml:space="preserve"> </w:t>
      </w:r>
      <w:r w:rsidRPr="004C5E37">
        <w:rPr>
          <w:sz w:val="14"/>
        </w:rPr>
        <w:t xml:space="preserve">such as police, judges, and prosecutors. They face perverse </w:t>
      </w:r>
      <w:r w:rsidRPr="006C0247">
        <w:rPr>
          <w:rStyle w:val="StyleBoldUnderline"/>
          <w:highlight w:val="yellow"/>
        </w:rPr>
        <w:t>[that</w:t>
      </w:r>
      <w:r>
        <w:rPr>
          <w:rStyle w:val="StyleBoldUnderline"/>
          <w:highlight w:val="yellow"/>
        </w:rPr>
        <w:t xml:space="preserve"> have</w:t>
      </w:r>
      <w:r w:rsidRPr="006C0247">
        <w:rPr>
          <w:rStyle w:val="StyleBoldUnderline"/>
          <w:highlight w:val="yellow"/>
        </w:rPr>
        <w:t>] political incentives</w:t>
      </w:r>
      <w:r w:rsidRPr="006C0247">
        <w:rPr>
          <w:sz w:val="14"/>
          <w:highlight w:val="yellow"/>
        </w:rPr>
        <w:t xml:space="preserve"> </w:t>
      </w:r>
      <w:r w:rsidRPr="004C5E37">
        <w:rPr>
          <w:sz w:val="14"/>
        </w:rPr>
        <w:t xml:space="preserve">that push them </w:t>
      </w:r>
      <w:r w:rsidRPr="006C0247">
        <w:rPr>
          <w:rStyle w:val="StyleBoldUnderline"/>
          <w:highlight w:val="yellow"/>
        </w:rPr>
        <w:t>to</w:t>
      </w:r>
      <w:r w:rsidRPr="006C0247">
        <w:rPr>
          <w:sz w:val="14"/>
          <w:highlight w:val="yellow"/>
        </w:rPr>
        <w:t xml:space="preserve"> </w:t>
      </w:r>
      <w:r w:rsidRPr="006C0247">
        <w:rPr>
          <w:rStyle w:val="StyleBoldUnderline"/>
          <w:highlight w:val="yellow"/>
        </w:rPr>
        <w:t>participate</w:t>
      </w:r>
      <w:r w:rsidRPr="006C0247">
        <w:rPr>
          <w:sz w:val="14"/>
          <w:highlight w:val="yellow"/>
        </w:rPr>
        <w:t xml:space="preserve"> </w:t>
      </w:r>
      <w:r w:rsidRPr="006C0247">
        <w:rPr>
          <w:rStyle w:val="StyleBoldUnderline"/>
          <w:highlight w:val="yellow"/>
        </w:rPr>
        <w:t>in</w:t>
      </w:r>
      <w:r w:rsidRPr="004C5E37">
        <w:rPr>
          <w:sz w:val="14"/>
        </w:rPr>
        <w:t xml:space="preserve"> state </w:t>
      </w:r>
      <w:r w:rsidRPr="006C0247">
        <w:rPr>
          <w:rStyle w:val="StyleBoldUnderline"/>
          <w:highlight w:val="yellow"/>
        </w:rPr>
        <w:t>violence against the</w:t>
      </w:r>
      <w:r w:rsidRPr="006C0247">
        <w:rPr>
          <w:sz w:val="14"/>
          <w:highlight w:val="yellow"/>
        </w:rPr>
        <w:t xml:space="preserve"> </w:t>
      </w:r>
      <w:r w:rsidRPr="004C5E37">
        <w:rPr>
          <w:sz w:val="14"/>
        </w:rPr>
        <w:t xml:space="preserve">most </w:t>
      </w:r>
      <w:r w:rsidRPr="006C0247">
        <w:rPr>
          <w:rStyle w:val="StyleBoldUnderline"/>
          <w:highlight w:val="yellow"/>
        </w:rPr>
        <w:t>marginalized</w:t>
      </w:r>
      <w:r w:rsidRPr="006C0247">
        <w:rPr>
          <w:sz w:val="14"/>
          <w:highlight w:val="yellow"/>
        </w:rPr>
        <w:t xml:space="preserve"> </w:t>
      </w:r>
      <w:r w:rsidRPr="004C5E37">
        <w:rPr>
          <w:sz w:val="14"/>
        </w:rPr>
        <w:t xml:space="preserve">people in our society. Jurors, on the other hand, are ordinary citizens. Their verdict does not determine whether they are reelected or whether they receive a promotion. </w:t>
      </w:r>
      <w:r w:rsidRPr="0000120D">
        <w:rPr>
          <w:rStyle w:val="StyleBoldUnderline"/>
          <w:highlight w:val="yellow"/>
        </w:rPr>
        <w:t>The jury</w:t>
      </w:r>
      <w:r w:rsidRPr="0000120D">
        <w:rPr>
          <w:sz w:val="14"/>
          <w:highlight w:val="yellow"/>
        </w:rPr>
        <w:t xml:space="preserve"> </w:t>
      </w:r>
      <w:r w:rsidRPr="004C5E37">
        <w:rPr>
          <w:sz w:val="14"/>
        </w:rPr>
        <w:t xml:space="preserve">is where the people, the rabble, </w:t>
      </w:r>
      <w:r w:rsidRPr="0000120D">
        <w:rPr>
          <w:rStyle w:val="StyleBoldUnderline"/>
          <w:highlight w:val="yellow"/>
        </w:rPr>
        <w:t>can disrupt</w:t>
      </w:r>
      <w:r w:rsidRPr="004E4AC9">
        <w:rPr>
          <w:rStyle w:val="StyleBoldUnderline"/>
        </w:rPr>
        <w:t xml:space="preserve"> the process of </w:t>
      </w:r>
      <w:r w:rsidRPr="0000120D">
        <w:rPr>
          <w:rStyle w:val="StyleBoldUnderline"/>
          <w:highlight w:val="yellow"/>
        </w:rPr>
        <w:t>state</w:t>
      </w:r>
      <w:r w:rsidRPr="0000120D">
        <w:rPr>
          <w:sz w:val="14"/>
          <w:highlight w:val="yellow"/>
        </w:rPr>
        <w:t xml:space="preserve"> </w:t>
      </w:r>
      <w:r w:rsidRPr="0000120D">
        <w:rPr>
          <w:rStyle w:val="StyleBoldUnderline"/>
          <w:highlight w:val="yellow"/>
        </w:rPr>
        <w:t>violence</w:t>
      </w:r>
      <w:proofErr w:type="gramStart"/>
      <w:r w:rsidRPr="004C5E37">
        <w:rPr>
          <w:sz w:val="14"/>
        </w:rPr>
        <w:t>.</w:t>
      </w:r>
      <w:r w:rsidRPr="004C5E37">
        <w:rPr>
          <w:sz w:val="12"/>
        </w:rPr>
        <w:t>¶</w:t>
      </w:r>
      <w:proofErr w:type="gramEnd"/>
      <w:r w:rsidRPr="004C5E37">
        <w:rPr>
          <w:sz w:val="14"/>
        </w:rPr>
        <w:t xml:space="preserve"> </w:t>
      </w:r>
      <w:r w:rsidRPr="0000120D">
        <w:rPr>
          <w:rStyle w:val="StyleBoldUnderline"/>
          <w:highlight w:val="yellow"/>
        </w:rPr>
        <w:t xml:space="preserve">It’s time for jurors to use their power to disrupt </w:t>
      </w:r>
      <w:r w:rsidRPr="007D3D34">
        <w:rPr>
          <w:rStyle w:val="StyleBoldUnderline"/>
        </w:rPr>
        <w:t xml:space="preserve">the </w:t>
      </w:r>
      <w:r w:rsidRPr="0000120D">
        <w:rPr>
          <w:rStyle w:val="StyleBoldUnderline"/>
          <w:highlight w:val="yellow"/>
        </w:rPr>
        <w:t>criminalization of queer</w:t>
      </w:r>
      <w:r w:rsidRPr="0000120D">
        <w:rPr>
          <w:sz w:val="14"/>
          <w:highlight w:val="yellow"/>
        </w:rPr>
        <w:t xml:space="preserve"> </w:t>
      </w:r>
      <w:r w:rsidRPr="004C5E37">
        <w:rPr>
          <w:sz w:val="14"/>
        </w:rPr>
        <w:t xml:space="preserve">and trans people. At pride festivals throughout the world, we commemorate the Stonewall rioters for resisting such criminalization. As long as queer and trans people face criminalization, </w:t>
      </w:r>
      <w:r w:rsidRPr="0000120D">
        <w:rPr>
          <w:rStyle w:val="StyleBoldUnderline"/>
          <w:highlight w:val="yellow"/>
        </w:rPr>
        <w:t>jurors</w:t>
      </w:r>
      <w:r w:rsidRPr="0000120D">
        <w:rPr>
          <w:sz w:val="14"/>
          <w:highlight w:val="yellow"/>
        </w:rPr>
        <w:t xml:space="preserve"> </w:t>
      </w:r>
      <w:r w:rsidRPr="0000120D">
        <w:rPr>
          <w:rStyle w:val="StyleBoldUnderline"/>
          <w:highlight w:val="yellow"/>
        </w:rPr>
        <w:t>should stand for queer liberation</w:t>
      </w:r>
      <w:r w:rsidRPr="004C5E37">
        <w:rPr>
          <w:sz w:val="14"/>
        </w:rPr>
        <w:t>, with the spirit of Stonewall in their hearts.</w:t>
      </w:r>
    </w:p>
    <w:p w:rsidR="00202763" w:rsidRDefault="00202763" w:rsidP="00202763"/>
    <w:p w:rsidR="00202763" w:rsidRDefault="00202763" w:rsidP="00202763">
      <w:pPr>
        <w:pStyle w:val="Heading4"/>
      </w:pPr>
      <w:r>
        <w:t xml:space="preserve">Nullification causes contradictions with the system, causes the system to collapse on itself. Crispo 97:  </w:t>
      </w:r>
    </w:p>
    <w:p w:rsidR="00202763" w:rsidRPr="005147EA" w:rsidRDefault="00202763" w:rsidP="00202763">
      <w:r w:rsidRPr="00845C34">
        <w:t>Crispo, Lawrence W., Jill M. Slansky, and Geanene M. Yriarte. "Jury Nullification: Law Versus Anarchy." Loy. LAL Rev. 31 (1997): 1.</w:t>
      </w:r>
      <w:r>
        <w:t xml:space="preserve"> </w:t>
      </w:r>
    </w:p>
    <w:p w:rsidR="00202763" w:rsidRDefault="00202763" w:rsidP="00202763">
      <w:pPr>
        <w:ind w:firstLine="720"/>
        <w:rPr>
          <w:sz w:val="16"/>
        </w:rPr>
      </w:pPr>
      <w:r w:rsidRPr="00B5580E">
        <w:rPr>
          <w:sz w:val="16"/>
        </w:rPr>
        <w:t xml:space="preserve">Despite the merits of these arguments, </w:t>
      </w:r>
      <w:r w:rsidRPr="00927D3E">
        <w:rPr>
          <w:rStyle w:val="StyleBoldUnderline"/>
          <w:highlight w:val="yellow"/>
        </w:rPr>
        <w:t>nullification results in inconsistent</w:t>
      </w:r>
      <w:r w:rsidRPr="00927D3E">
        <w:rPr>
          <w:rStyle w:val="StyleBoldUnderline"/>
          <w:sz w:val="12"/>
          <w:highlight w:val="yellow"/>
          <w:u w:val="none"/>
        </w:rPr>
        <w:t>¶</w:t>
      </w:r>
      <w:r w:rsidRPr="00927D3E">
        <w:rPr>
          <w:rStyle w:val="StyleBoldUnderline"/>
          <w:highlight w:val="yellow"/>
        </w:rPr>
        <w:t xml:space="preserve"> application of laws</w:t>
      </w:r>
      <w:r w:rsidRPr="00B5580E">
        <w:rPr>
          <w:sz w:val="16"/>
        </w:rPr>
        <w:t>, allows bad law to remain on the books</w:t>
      </w:r>
      <w:proofErr w:type="gramStart"/>
      <w:r w:rsidRPr="00B5580E">
        <w:rPr>
          <w:sz w:val="16"/>
        </w:rPr>
        <w:t>,</w:t>
      </w:r>
      <w:r w:rsidRPr="00B5580E">
        <w:rPr>
          <w:sz w:val="12"/>
        </w:rPr>
        <w:t>¶</w:t>
      </w:r>
      <w:proofErr w:type="gramEnd"/>
      <w:r w:rsidRPr="00B5580E">
        <w:rPr>
          <w:sz w:val="16"/>
        </w:rPr>
        <w:t xml:space="preserve"> </w:t>
      </w:r>
      <w:r w:rsidRPr="00927D3E">
        <w:rPr>
          <w:rStyle w:val="StyleBoldUnderline"/>
          <w:highlight w:val="yellow"/>
        </w:rPr>
        <w:t>and permits juries to disregard the law</w:t>
      </w:r>
      <w:r w:rsidRPr="00927D3E">
        <w:rPr>
          <w:sz w:val="16"/>
          <w:highlight w:val="yellow"/>
        </w:rPr>
        <w:t xml:space="preserve"> </w:t>
      </w:r>
      <w:r w:rsidRPr="00B5580E">
        <w:rPr>
          <w:sz w:val="16"/>
        </w:rPr>
        <w:t xml:space="preserve">without accountability.3 </w:t>
      </w:r>
      <w:r w:rsidRPr="00927D3E">
        <w:rPr>
          <w:rStyle w:val="StyleBoldUnderline"/>
          <w:highlight w:val="yellow"/>
        </w:rPr>
        <w:t>This</w:t>
      </w:r>
      <w:r w:rsidRPr="00B5580E">
        <w:rPr>
          <w:sz w:val="12"/>
        </w:rPr>
        <w:t>¶</w:t>
      </w:r>
      <w:r w:rsidRPr="00B5580E">
        <w:rPr>
          <w:sz w:val="16"/>
        </w:rPr>
        <w:t xml:space="preserve"> disregard </w:t>
      </w:r>
      <w:r w:rsidRPr="00927D3E">
        <w:rPr>
          <w:rStyle w:val="StyleBoldUnderline"/>
          <w:highlight w:val="yellow"/>
        </w:rPr>
        <w:t>gives juries</w:t>
      </w:r>
      <w:r w:rsidRPr="00927D3E">
        <w:rPr>
          <w:sz w:val="16"/>
          <w:highlight w:val="yellow"/>
        </w:rPr>
        <w:t xml:space="preserve"> </w:t>
      </w:r>
      <w:r w:rsidRPr="00B5580E">
        <w:rPr>
          <w:sz w:val="16"/>
        </w:rPr>
        <w:t xml:space="preserve">unreviewable, </w:t>
      </w:r>
      <w:r w:rsidRPr="00927D3E">
        <w:rPr>
          <w:rStyle w:val="StyleBoldUnderline"/>
          <w:highlight w:val="yellow"/>
        </w:rPr>
        <w:t>unchecked power and results in</w:t>
      </w:r>
      <w:r w:rsidRPr="00927D3E">
        <w:rPr>
          <w:sz w:val="12"/>
          <w:highlight w:val="yellow"/>
        </w:rPr>
        <w:t>¶</w:t>
      </w:r>
      <w:r w:rsidRPr="00927D3E">
        <w:rPr>
          <w:sz w:val="16"/>
          <w:highlight w:val="yellow"/>
        </w:rPr>
        <w:t xml:space="preserve"> </w:t>
      </w:r>
      <w:r w:rsidRPr="00927D3E">
        <w:rPr>
          <w:rStyle w:val="StyleBoldUnderline"/>
          <w:highlight w:val="yellow"/>
        </w:rPr>
        <w:t>arbitrary</w:t>
      </w:r>
      <w:r w:rsidRPr="00927D3E">
        <w:rPr>
          <w:sz w:val="16"/>
          <w:highlight w:val="yellow"/>
        </w:rPr>
        <w:t xml:space="preserve"> </w:t>
      </w:r>
      <w:r w:rsidRPr="00B5580E">
        <w:rPr>
          <w:sz w:val="16"/>
        </w:rPr>
        <w:t xml:space="preserve">judicial </w:t>
      </w:r>
      <w:r w:rsidRPr="00927D3E">
        <w:rPr>
          <w:rStyle w:val="StyleBoldUnderline"/>
          <w:highlight w:val="yellow"/>
        </w:rPr>
        <w:t>results</w:t>
      </w:r>
      <w:r w:rsidRPr="00B5580E">
        <w:rPr>
          <w:sz w:val="16"/>
        </w:rPr>
        <w:t>.4 When legislatures make law that violates</w:t>
      </w:r>
      <w:r w:rsidRPr="00B5580E">
        <w:rPr>
          <w:sz w:val="12"/>
        </w:rPr>
        <w:t>¶</w:t>
      </w:r>
      <w:r w:rsidRPr="00B5580E">
        <w:rPr>
          <w:sz w:val="16"/>
        </w:rPr>
        <w:t xml:space="preserve"> the so-called conscience of the community, their acts are reviewable</w:t>
      </w:r>
      <w:r w:rsidRPr="00B5580E">
        <w:rPr>
          <w:sz w:val="12"/>
        </w:rPr>
        <w:t>¶</w:t>
      </w:r>
      <w:r w:rsidRPr="00B5580E">
        <w:rPr>
          <w:sz w:val="16"/>
        </w:rPr>
        <w:t xml:space="preserve"> by voters, who can cast votes against their legislators at election time.</w:t>
      </w:r>
      <w:r w:rsidRPr="00B5580E">
        <w:rPr>
          <w:sz w:val="12"/>
        </w:rPr>
        <w:t>¶</w:t>
      </w:r>
      <w:r w:rsidRPr="00B5580E">
        <w:rPr>
          <w:sz w:val="16"/>
        </w:rPr>
        <w:t xml:space="preserve"> Between elections, constituents can write to their legislators and express</w:t>
      </w:r>
      <w:r w:rsidRPr="00B5580E">
        <w:rPr>
          <w:sz w:val="12"/>
        </w:rPr>
        <w:t>¶</w:t>
      </w:r>
      <w:r w:rsidRPr="00B5580E">
        <w:rPr>
          <w:sz w:val="16"/>
        </w:rPr>
        <w:t xml:space="preserve"> their opposition. By giving a jury nullification instruction</w:t>
      </w:r>
      <w:proofErr w:type="gramStart"/>
      <w:r w:rsidRPr="00B5580E">
        <w:rPr>
          <w:sz w:val="16"/>
        </w:rPr>
        <w:t>,</w:t>
      </w:r>
      <w:r w:rsidRPr="00B5580E">
        <w:rPr>
          <w:sz w:val="12"/>
        </w:rPr>
        <w:t>¶</w:t>
      </w:r>
      <w:proofErr w:type="gramEnd"/>
      <w:r w:rsidRPr="00B5580E">
        <w:rPr>
          <w:sz w:val="16"/>
        </w:rPr>
        <w:t xml:space="preserve"> judges ask jurors to act as "mini-legislators," placing too burdensome</w:t>
      </w:r>
      <w:r w:rsidRPr="00B5580E">
        <w:rPr>
          <w:sz w:val="12"/>
        </w:rPr>
        <w:t>¶</w:t>
      </w:r>
      <w:r w:rsidRPr="00B5580E">
        <w:rPr>
          <w:sz w:val="16"/>
        </w:rPr>
        <w:t xml:space="preserve"> a duty upon those individuals who are compelled to serve on jury</w:t>
      </w:r>
      <w:r w:rsidRPr="00B5580E">
        <w:rPr>
          <w:sz w:val="12"/>
        </w:rPr>
        <w:t>¶</w:t>
      </w:r>
      <w:r w:rsidRPr="00B5580E">
        <w:rPr>
          <w:sz w:val="16"/>
        </w:rPr>
        <w:t xml:space="preserve"> duty.5</w:t>
      </w:r>
      <w:r w:rsidRPr="00B5580E">
        <w:rPr>
          <w:sz w:val="12"/>
        </w:rPr>
        <w:t>¶</w:t>
      </w:r>
      <w:r w:rsidRPr="00B5580E">
        <w:rPr>
          <w:sz w:val="16"/>
        </w:rPr>
        <w:t xml:space="preserve"> If it is true that "[t]he public conscience must be satisfied that</w:t>
      </w:r>
      <w:r w:rsidRPr="00B5580E">
        <w:rPr>
          <w:sz w:val="12"/>
        </w:rPr>
        <w:t>¶</w:t>
      </w:r>
      <w:r w:rsidRPr="00B5580E">
        <w:rPr>
          <w:sz w:val="16"/>
        </w:rPr>
        <w:t xml:space="preserve"> fairness dominates the administration of justice,"6 then it follows that</w:t>
      </w:r>
      <w:r w:rsidRPr="00B5580E">
        <w:rPr>
          <w:sz w:val="12"/>
        </w:rPr>
        <w:t>¶</w:t>
      </w:r>
      <w:r w:rsidRPr="00B5580E">
        <w:rPr>
          <w:sz w:val="16"/>
        </w:rPr>
        <w:t xml:space="preserve"> laws must be given consistent application. </w:t>
      </w:r>
      <w:r w:rsidRPr="009427DA">
        <w:rPr>
          <w:rStyle w:val="Emphasis"/>
          <w:highlight w:val="yellow"/>
        </w:rPr>
        <w:t>If</w:t>
      </w:r>
      <w:r w:rsidRPr="009427DA">
        <w:rPr>
          <w:rStyle w:val="StyleBoldUnderline"/>
          <w:highlight w:val="yellow"/>
        </w:rPr>
        <w:t xml:space="preserve"> </w:t>
      </w:r>
      <w:r w:rsidRPr="00FB2A76">
        <w:rPr>
          <w:rStyle w:val="StyleBoldUnderline"/>
        </w:rPr>
        <w:t xml:space="preserve">jury </w:t>
      </w:r>
      <w:r w:rsidRPr="009427DA">
        <w:rPr>
          <w:rStyle w:val="Emphasis"/>
          <w:highlight w:val="yellow"/>
        </w:rPr>
        <w:t>nullification</w:t>
      </w:r>
      <w:r w:rsidRPr="009427DA">
        <w:rPr>
          <w:rStyle w:val="StyleBoldUnderline"/>
          <w:highlight w:val="yellow"/>
        </w:rPr>
        <w:t xml:space="preserve"> </w:t>
      </w:r>
      <w:r w:rsidRPr="009427DA">
        <w:rPr>
          <w:rStyle w:val="Emphasis"/>
          <w:highlight w:val="yellow"/>
        </w:rPr>
        <w:t>were</w:t>
      </w:r>
      <w:r w:rsidRPr="009427DA">
        <w:rPr>
          <w:rStyle w:val="StyleBoldUnderline"/>
          <w:highlight w:val="yellow"/>
        </w:rPr>
        <w:t xml:space="preserve"> </w:t>
      </w:r>
      <w:r w:rsidRPr="00FB2A76">
        <w:rPr>
          <w:rStyle w:val="StyleBoldUnderline"/>
        </w:rPr>
        <w:t>a</w:t>
      </w:r>
      <w:r w:rsidRPr="00B5580E">
        <w:rPr>
          <w:rStyle w:val="StyleBoldUnderline"/>
          <w:sz w:val="12"/>
          <w:u w:val="none"/>
        </w:rPr>
        <w:t>¶</w:t>
      </w:r>
      <w:r w:rsidRPr="00FB2A76">
        <w:rPr>
          <w:rStyle w:val="StyleBoldUnderline"/>
        </w:rPr>
        <w:t xml:space="preserve"> </w:t>
      </w:r>
      <w:r w:rsidRPr="009427DA">
        <w:rPr>
          <w:rStyle w:val="Emphasis"/>
          <w:highlight w:val="yellow"/>
        </w:rPr>
        <w:t>common</w:t>
      </w:r>
      <w:r w:rsidRPr="009427DA">
        <w:rPr>
          <w:rStyle w:val="StyleBoldUnderline"/>
          <w:highlight w:val="yellow"/>
        </w:rPr>
        <w:t xml:space="preserve"> </w:t>
      </w:r>
      <w:r w:rsidRPr="00FB2A76">
        <w:rPr>
          <w:rStyle w:val="StyleBoldUnderline"/>
        </w:rPr>
        <w:t xml:space="preserve">practice, </w:t>
      </w:r>
      <w:r w:rsidRPr="009427DA">
        <w:rPr>
          <w:rStyle w:val="Emphasis"/>
          <w:highlight w:val="yellow"/>
        </w:rPr>
        <w:t>laws would change from day to day</w:t>
      </w:r>
      <w:r w:rsidRPr="00FB2A76">
        <w:rPr>
          <w:rStyle w:val="StyleBoldUnderline"/>
        </w:rPr>
        <w:t xml:space="preserve">, </w:t>
      </w:r>
      <w:r w:rsidRPr="009427DA">
        <w:rPr>
          <w:rStyle w:val="Emphasis"/>
          <w:highlight w:val="yellow"/>
        </w:rPr>
        <w:t>leading</w:t>
      </w:r>
      <w:r w:rsidRPr="009427DA">
        <w:rPr>
          <w:rStyle w:val="StyleBoldUnderline"/>
          <w:highlight w:val="yellow"/>
        </w:rPr>
        <w:t xml:space="preserve"> </w:t>
      </w:r>
      <w:r w:rsidRPr="009427DA">
        <w:rPr>
          <w:rStyle w:val="Emphasis"/>
          <w:highlight w:val="yellow"/>
        </w:rPr>
        <w:t>to</w:t>
      </w:r>
      <w:r w:rsidRPr="009427DA">
        <w:rPr>
          <w:rStyle w:val="StyleBoldUnderline"/>
          <w:highlight w:val="yellow"/>
        </w:rPr>
        <w:t xml:space="preserve"> </w:t>
      </w:r>
      <w:r w:rsidRPr="009427DA">
        <w:rPr>
          <w:rStyle w:val="Emphasis"/>
          <w:highlight w:val="yellow"/>
        </w:rPr>
        <w:t>anarchy</w:t>
      </w:r>
      <w:proofErr w:type="gramStart"/>
      <w:r w:rsidRPr="00B5580E">
        <w:rPr>
          <w:sz w:val="16"/>
        </w:rPr>
        <w:t>,7</w:t>
      </w:r>
      <w:proofErr w:type="gramEnd"/>
      <w:r w:rsidRPr="00B5580E">
        <w:rPr>
          <w:sz w:val="12"/>
        </w:rPr>
        <w:t>¶</w:t>
      </w:r>
      <w:r w:rsidRPr="00B5580E">
        <w:rPr>
          <w:sz w:val="16"/>
        </w:rPr>
        <w:t xml:space="preserve"> rather than a society where all must live by the same standards. Juries are not impaneled to solve social problems </w:t>
      </w:r>
      <w:proofErr w:type="gramStart"/>
      <w:r w:rsidRPr="00B5580E">
        <w:rPr>
          <w:sz w:val="16"/>
        </w:rPr>
        <w:t>The</w:t>
      </w:r>
      <w:proofErr w:type="gramEnd"/>
      <w:r w:rsidRPr="00B5580E">
        <w:rPr>
          <w:sz w:val="16"/>
        </w:rPr>
        <w:t xml:space="preserve"> jury's</w:t>
      </w:r>
      <w:r w:rsidRPr="00B5580E">
        <w:rPr>
          <w:sz w:val="12"/>
        </w:rPr>
        <w:t>¶</w:t>
      </w:r>
      <w:r w:rsidRPr="00B5580E">
        <w:rPr>
          <w:sz w:val="16"/>
        </w:rPr>
        <w:t xml:space="preserve"> duty is to apply the facts to the law as stated by the court and reach a</w:t>
      </w:r>
      <w:r w:rsidRPr="00B5580E">
        <w:rPr>
          <w:sz w:val="12"/>
        </w:rPr>
        <w:t>¶</w:t>
      </w:r>
      <w:r w:rsidRPr="00B5580E">
        <w:rPr>
          <w:sz w:val="16"/>
        </w:rPr>
        <w:t xml:space="preserve"> verdict consistent with this law.9</w:t>
      </w:r>
    </w:p>
    <w:p w:rsidR="00202763" w:rsidRDefault="00202763" w:rsidP="00202763">
      <w:pPr>
        <w:rPr>
          <w:sz w:val="16"/>
        </w:rPr>
      </w:pPr>
    </w:p>
    <w:p w:rsidR="00202763" w:rsidRDefault="00202763" w:rsidP="00202763">
      <w:pPr>
        <w:pStyle w:val="Heading4"/>
      </w:pPr>
      <w:r>
        <w:t xml:space="preserve">They continue: </w:t>
      </w:r>
    </w:p>
    <w:p w:rsidR="00202763" w:rsidRPr="00F4383D" w:rsidRDefault="00202763" w:rsidP="00202763">
      <w:pPr>
        <w:rPr>
          <w:sz w:val="16"/>
        </w:rPr>
      </w:pPr>
      <w:r w:rsidRPr="00F4383D">
        <w:rPr>
          <w:sz w:val="16"/>
        </w:rPr>
        <w:t>FIJA's assertions of the act's benefits are unreasonable. To believe</w:t>
      </w:r>
      <w:r w:rsidRPr="00F4383D">
        <w:rPr>
          <w:sz w:val="12"/>
        </w:rPr>
        <w:t>¶</w:t>
      </w:r>
      <w:r w:rsidRPr="00F4383D">
        <w:rPr>
          <w:sz w:val="16"/>
        </w:rPr>
        <w:t xml:space="preserve"> that the unjustly accused are better served by nullification is</w:t>
      </w:r>
      <w:r w:rsidRPr="00F4383D">
        <w:rPr>
          <w:sz w:val="12"/>
        </w:rPr>
        <w:t>¶</w:t>
      </w:r>
      <w:r w:rsidRPr="00F4383D">
        <w:rPr>
          <w:sz w:val="16"/>
        </w:rPr>
        <w:t xml:space="preserve"> naive and misguided. The American justice system is designed to</w:t>
      </w:r>
      <w:r w:rsidRPr="00F4383D">
        <w:rPr>
          <w:sz w:val="12"/>
        </w:rPr>
        <w:t>¶</w:t>
      </w:r>
      <w:r w:rsidRPr="00F4383D">
        <w:rPr>
          <w:sz w:val="16"/>
        </w:rPr>
        <w:t xml:space="preserve"> protect the innocent. Jurors bring their own life experiences and biases</w:t>
      </w:r>
      <w:r w:rsidRPr="00F4383D">
        <w:rPr>
          <w:sz w:val="12"/>
        </w:rPr>
        <w:t>¶</w:t>
      </w:r>
      <w:r w:rsidRPr="00F4383D">
        <w:rPr>
          <w:sz w:val="16"/>
        </w:rPr>
        <w:t xml:space="preserve"> with them to the jury panel7 1 </w:t>
      </w:r>
      <w:r w:rsidRPr="00DB7357">
        <w:rPr>
          <w:rStyle w:val="StyleBoldUnderline"/>
        </w:rPr>
        <w:t>Instructing jurors to ignore the</w:t>
      </w:r>
      <w:r w:rsidRPr="00F4383D">
        <w:rPr>
          <w:rStyle w:val="StyleBoldUnderline"/>
          <w:sz w:val="12"/>
          <w:u w:val="none"/>
        </w:rPr>
        <w:t>¶</w:t>
      </w:r>
      <w:r w:rsidRPr="00DB7357">
        <w:rPr>
          <w:rStyle w:val="StyleBoldUnderline"/>
        </w:rPr>
        <w:t xml:space="preserve"> law</w:t>
      </w:r>
      <w:r w:rsidRPr="00F4383D">
        <w:rPr>
          <w:sz w:val="16"/>
        </w:rPr>
        <w:t xml:space="preserve"> and "vote their conscience" </w:t>
      </w:r>
      <w:r w:rsidRPr="00DB7357">
        <w:rPr>
          <w:rStyle w:val="StyleBoldUnderline"/>
        </w:rPr>
        <w:t>allows them to use</w:t>
      </w:r>
      <w:r w:rsidRPr="00F4383D">
        <w:rPr>
          <w:sz w:val="16"/>
        </w:rPr>
        <w:t xml:space="preserve"> </w:t>
      </w:r>
      <w:r w:rsidRPr="00DB7357">
        <w:rPr>
          <w:rStyle w:val="StyleBoldUnderline"/>
        </w:rPr>
        <w:t>bias</w:t>
      </w:r>
      <w:r w:rsidRPr="00F4383D">
        <w:rPr>
          <w:sz w:val="16"/>
        </w:rPr>
        <w:t xml:space="preserve"> in the decision-making</w:t>
      </w:r>
      <w:r w:rsidRPr="00F4383D">
        <w:rPr>
          <w:sz w:val="12"/>
        </w:rPr>
        <w:t>¶</w:t>
      </w:r>
      <w:r w:rsidRPr="00F4383D">
        <w:rPr>
          <w:sz w:val="16"/>
        </w:rPr>
        <w:t xml:space="preserve"> process, </w:t>
      </w:r>
      <w:r w:rsidRPr="00DB7357">
        <w:rPr>
          <w:rStyle w:val="StyleBoldUnderline"/>
        </w:rPr>
        <w:t>leading to potentially guilty verdicts</w:t>
      </w:r>
      <w:r w:rsidRPr="00F4383D">
        <w:rPr>
          <w:sz w:val="16"/>
        </w:rPr>
        <w:t xml:space="preserve"> in cases of</w:t>
      </w:r>
      <w:r w:rsidRPr="00F4383D">
        <w:rPr>
          <w:sz w:val="12"/>
        </w:rPr>
        <w:t>¶</w:t>
      </w:r>
      <w:r w:rsidRPr="00F4383D">
        <w:rPr>
          <w:sz w:val="16"/>
        </w:rPr>
        <w:t xml:space="preserve"> innocent defendants. While the current system may allow some of</w:t>
      </w:r>
      <w:r w:rsidRPr="00F4383D">
        <w:rPr>
          <w:sz w:val="12"/>
        </w:rPr>
        <w:t>¶</w:t>
      </w:r>
      <w:r w:rsidRPr="00F4383D">
        <w:rPr>
          <w:sz w:val="16"/>
        </w:rPr>
        <w:t xml:space="preserve"> the same, the </w:t>
      </w:r>
      <w:r w:rsidRPr="005433C1">
        <w:rPr>
          <w:rStyle w:val="StyleBoldUnderline"/>
          <w:highlight w:val="yellow"/>
        </w:rPr>
        <w:t>requirement</w:t>
      </w:r>
      <w:r w:rsidRPr="005433C1">
        <w:rPr>
          <w:sz w:val="16"/>
          <w:highlight w:val="yellow"/>
        </w:rPr>
        <w:t xml:space="preserve"> </w:t>
      </w:r>
      <w:r w:rsidRPr="005433C1">
        <w:rPr>
          <w:rStyle w:val="StyleBoldUnderline"/>
          <w:highlight w:val="yellow"/>
        </w:rPr>
        <w:t>that jurors</w:t>
      </w:r>
      <w:r w:rsidRPr="005433C1">
        <w:rPr>
          <w:sz w:val="16"/>
          <w:highlight w:val="yellow"/>
        </w:rPr>
        <w:t xml:space="preserve"> </w:t>
      </w:r>
      <w:r w:rsidRPr="005433C1">
        <w:rPr>
          <w:rStyle w:val="StyleBoldUnderline"/>
          <w:highlight w:val="yellow"/>
        </w:rPr>
        <w:t>take</w:t>
      </w:r>
      <w:r w:rsidRPr="005433C1">
        <w:rPr>
          <w:sz w:val="16"/>
          <w:highlight w:val="yellow"/>
        </w:rPr>
        <w:t xml:space="preserve"> </w:t>
      </w:r>
      <w:r w:rsidRPr="00F4383D">
        <w:rPr>
          <w:sz w:val="16"/>
        </w:rPr>
        <w:t xml:space="preserve">the </w:t>
      </w:r>
      <w:r w:rsidRPr="005433C1">
        <w:rPr>
          <w:rStyle w:val="StyleBoldUnderline"/>
          <w:highlight w:val="yellow"/>
        </w:rPr>
        <w:t>law</w:t>
      </w:r>
      <w:r w:rsidRPr="005433C1">
        <w:rPr>
          <w:sz w:val="16"/>
          <w:highlight w:val="yellow"/>
        </w:rPr>
        <w:t xml:space="preserve"> </w:t>
      </w:r>
      <w:r w:rsidRPr="005433C1">
        <w:rPr>
          <w:rStyle w:val="StyleBoldUnderline"/>
          <w:highlight w:val="yellow"/>
        </w:rPr>
        <w:t>from</w:t>
      </w:r>
      <w:r w:rsidRPr="005433C1">
        <w:rPr>
          <w:sz w:val="16"/>
          <w:highlight w:val="yellow"/>
        </w:rPr>
        <w:t xml:space="preserve"> </w:t>
      </w:r>
      <w:r w:rsidRPr="005433C1">
        <w:rPr>
          <w:rStyle w:val="StyleBoldUnderline"/>
          <w:highlight w:val="yellow"/>
        </w:rPr>
        <w:t>the</w:t>
      </w:r>
      <w:r w:rsidRPr="005433C1">
        <w:rPr>
          <w:sz w:val="16"/>
          <w:highlight w:val="yellow"/>
        </w:rPr>
        <w:t xml:space="preserve"> </w:t>
      </w:r>
      <w:r w:rsidRPr="005433C1">
        <w:rPr>
          <w:rStyle w:val="StyleBoldUnderline"/>
          <w:highlight w:val="yellow"/>
        </w:rPr>
        <w:t>judge</w:t>
      </w:r>
      <w:r w:rsidRPr="00F4383D">
        <w:rPr>
          <w:sz w:val="12"/>
        </w:rPr>
        <w:t>¶</w:t>
      </w:r>
      <w:r w:rsidRPr="00F4383D">
        <w:rPr>
          <w:sz w:val="16"/>
        </w:rPr>
        <w:t xml:space="preserve"> eliminates the total discretion of the jury and </w:t>
      </w:r>
      <w:r w:rsidRPr="005433C1">
        <w:rPr>
          <w:rStyle w:val="StyleBoldUnderline"/>
          <w:highlight w:val="yellow"/>
        </w:rPr>
        <w:t>safeguards</w:t>
      </w:r>
      <w:r w:rsidRPr="005433C1">
        <w:rPr>
          <w:sz w:val="16"/>
          <w:highlight w:val="yellow"/>
        </w:rPr>
        <w:t xml:space="preserve"> </w:t>
      </w:r>
      <w:r w:rsidRPr="005433C1">
        <w:rPr>
          <w:rStyle w:val="StyleBoldUnderline"/>
          <w:highlight w:val="yellow"/>
        </w:rPr>
        <w:t>the wrongly</w:t>
      </w:r>
      <w:r w:rsidRPr="005433C1">
        <w:rPr>
          <w:rStyle w:val="StyleBoldUnderline"/>
          <w:sz w:val="12"/>
          <w:highlight w:val="yellow"/>
          <w:u w:val="none"/>
        </w:rPr>
        <w:t>¶</w:t>
      </w:r>
      <w:r w:rsidRPr="005433C1">
        <w:rPr>
          <w:rStyle w:val="StyleBoldUnderline"/>
          <w:highlight w:val="yellow"/>
        </w:rPr>
        <w:t xml:space="preserve"> accused</w:t>
      </w:r>
      <w:r w:rsidRPr="006270FD">
        <w:rPr>
          <w:rStyle w:val="StyleBoldUnderline"/>
        </w:rPr>
        <w:t xml:space="preserve">. </w:t>
      </w:r>
      <w:r w:rsidRPr="00EB528F">
        <w:rPr>
          <w:rStyle w:val="StyleBoldUnderline"/>
          <w:highlight w:val="yellow"/>
        </w:rPr>
        <w:t>Nullification removes this safeguard</w:t>
      </w:r>
      <w:proofErr w:type="gramStart"/>
      <w:r w:rsidRPr="00F4383D">
        <w:rPr>
          <w:sz w:val="16"/>
        </w:rPr>
        <w:t>.</w:t>
      </w:r>
      <w:r w:rsidRPr="00F4383D">
        <w:rPr>
          <w:sz w:val="12"/>
        </w:rPr>
        <w:t>¶</w:t>
      </w:r>
      <w:proofErr w:type="gramEnd"/>
      <w:r w:rsidRPr="00F4383D">
        <w:rPr>
          <w:sz w:val="16"/>
        </w:rPr>
        <w:t xml:space="preserve"> The belief that nullification allows legislators to better represent</w:t>
      </w:r>
      <w:r w:rsidRPr="00F4383D">
        <w:rPr>
          <w:sz w:val="12"/>
        </w:rPr>
        <w:t>¶</w:t>
      </w:r>
      <w:r w:rsidRPr="00F4383D">
        <w:rPr>
          <w:sz w:val="16"/>
        </w:rPr>
        <w:t xml:space="preserve"> the people is false. If the act FIJA proposes is enacted, laws would</w:t>
      </w:r>
      <w:r w:rsidRPr="00F4383D">
        <w:rPr>
          <w:sz w:val="12"/>
        </w:rPr>
        <w:t>¶</w:t>
      </w:r>
      <w:r w:rsidRPr="00F4383D">
        <w:rPr>
          <w:sz w:val="16"/>
        </w:rPr>
        <w:t xml:space="preserve"> change daily depending on the twelve people in the jury box for a</w:t>
      </w:r>
      <w:r w:rsidRPr="00F4383D">
        <w:rPr>
          <w:sz w:val="12"/>
        </w:rPr>
        <w:t>¶</w:t>
      </w:r>
      <w:r w:rsidRPr="00F4383D">
        <w:rPr>
          <w:sz w:val="16"/>
        </w:rPr>
        <w:t xml:space="preserve"> particular day. Currently, legislators have access to information from</w:t>
      </w:r>
      <w:r w:rsidRPr="00F4383D">
        <w:rPr>
          <w:sz w:val="12"/>
        </w:rPr>
        <w:t>¶</w:t>
      </w:r>
      <w:r w:rsidRPr="00F4383D">
        <w:rPr>
          <w:sz w:val="16"/>
        </w:rPr>
        <w:t xml:space="preserve"> a broad base of constituents via letters, telegrams, phone calls, protests</w:t>
      </w:r>
      <w:proofErr w:type="gramStart"/>
      <w:r w:rsidRPr="00F4383D">
        <w:rPr>
          <w:sz w:val="16"/>
        </w:rPr>
        <w:t>,</w:t>
      </w:r>
      <w:r w:rsidRPr="00F4383D">
        <w:rPr>
          <w:sz w:val="12"/>
        </w:rPr>
        <w:t>¶</w:t>
      </w:r>
      <w:proofErr w:type="gramEnd"/>
      <w:r w:rsidRPr="00F4383D">
        <w:rPr>
          <w:sz w:val="16"/>
        </w:rPr>
        <w:t xml:space="preserve"> and the media. </w:t>
      </w:r>
      <w:r w:rsidRPr="006270FD">
        <w:rPr>
          <w:rStyle w:val="Emphasis"/>
        </w:rPr>
        <w:t>Nullification</w:t>
      </w:r>
      <w:r w:rsidRPr="00F4383D">
        <w:rPr>
          <w:sz w:val="16"/>
        </w:rPr>
        <w:t xml:space="preserve"> merely provides legislators the</w:t>
      </w:r>
      <w:r w:rsidRPr="00F4383D">
        <w:rPr>
          <w:sz w:val="12"/>
        </w:rPr>
        <w:t>¶</w:t>
      </w:r>
      <w:r w:rsidRPr="00F4383D">
        <w:rPr>
          <w:sz w:val="16"/>
        </w:rPr>
        <w:t xml:space="preserve"> feedback of twelve people on a given day. This is not democracy; it </w:t>
      </w:r>
      <w:r w:rsidRPr="006270FD">
        <w:rPr>
          <w:rStyle w:val="Emphasis"/>
        </w:rPr>
        <w:t>is</w:t>
      </w:r>
      <w:r w:rsidRPr="00F4383D">
        <w:rPr>
          <w:sz w:val="12"/>
        </w:rPr>
        <w:t>¶</w:t>
      </w:r>
      <w:r w:rsidRPr="00F4383D">
        <w:rPr>
          <w:sz w:val="16"/>
        </w:rPr>
        <w:t xml:space="preserve"> </w:t>
      </w:r>
      <w:r w:rsidRPr="006270FD">
        <w:rPr>
          <w:rStyle w:val="Emphasis"/>
        </w:rPr>
        <w:t>anarchy</w:t>
      </w:r>
      <w:proofErr w:type="gramStart"/>
      <w:r w:rsidRPr="00F4383D">
        <w:rPr>
          <w:sz w:val="16"/>
        </w:rPr>
        <w:t>.</w:t>
      </w:r>
      <w:r w:rsidRPr="00F4383D">
        <w:rPr>
          <w:sz w:val="12"/>
        </w:rPr>
        <w:t>¶</w:t>
      </w:r>
      <w:proofErr w:type="gramEnd"/>
      <w:r w:rsidRPr="00F4383D">
        <w:rPr>
          <w:sz w:val="16"/>
        </w:rPr>
        <w:t xml:space="preserve"> A founder of FIJA contends that jury nullification should apply</w:t>
      </w:r>
      <w:r w:rsidRPr="00F4383D">
        <w:rPr>
          <w:sz w:val="12"/>
        </w:rPr>
        <w:t>¶</w:t>
      </w:r>
      <w:r w:rsidRPr="00F4383D">
        <w:rPr>
          <w:sz w:val="16"/>
        </w:rPr>
        <w:t xml:space="preserve"> only in cases of victimless crime.m However, his goal is impossible to</w:t>
      </w:r>
      <w:r w:rsidRPr="00F4383D">
        <w:rPr>
          <w:sz w:val="12"/>
        </w:rPr>
        <w:t>¶</w:t>
      </w:r>
      <w:r w:rsidRPr="00F4383D">
        <w:rPr>
          <w:sz w:val="16"/>
        </w:rPr>
        <w:t xml:space="preserve"> accomplish. </w:t>
      </w:r>
      <w:r w:rsidRPr="00EB528F">
        <w:rPr>
          <w:rStyle w:val="StyleBoldUnderline"/>
          <w:highlight w:val="yellow"/>
        </w:rPr>
        <w:t xml:space="preserve">Once jurors are given </w:t>
      </w:r>
      <w:r w:rsidRPr="00F4383D">
        <w:rPr>
          <w:sz w:val="16"/>
        </w:rPr>
        <w:t xml:space="preserve">unbridled </w:t>
      </w:r>
      <w:r w:rsidRPr="00EB528F">
        <w:rPr>
          <w:rStyle w:val="StyleBoldUnderline"/>
          <w:highlight w:val="yellow"/>
        </w:rPr>
        <w:t>discretion</w:t>
      </w:r>
      <w:r w:rsidRPr="00F4383D">
        <w:rPr>
          <w:sz w:val="16"/>
        </w:rPr>
        <w:t xml:space="preserve">, </w:t>
      </w:r>
      <w:r w:rsidRPr="00EB528F">
        <w:rPr>
          <w:rStyle w:val="StyleBoldUnderline"/>
          <w:highlight w:val="yellow"/>
        </w:rPr>
        <w:t>it becomes</w:t>
      </w:r>
      <w:r w:rsidRPr="00F4383D">
        <w:rPr>
          <w:rStyle w:val="StyleBoldUnderline"/>
          <w:sz w:val="12"/>
          <w:u w:val="none"/>
        </w:rPr>
        <w:t>¶</w:t>
      </w:r>
      <w:r w:rsidRPr="006270FD">
        <w:rPr>
          <w:rStyle w:val="StyleBoldUnderline"/>
        </w:rPr>
        <w:t xml:space="preserve"> </w:t>
      </w:r>
      <w:r w:rsidRPr="00EB528F">
        <w:rPr>
          <w:rStyle w:val="StyleBoldUnderline"/>
          <w:highlight w:val="yellow"/>
        </w:rPr>
        <w:t xml:space="preserve">impractical to draw </w:t>
      </w:r>
      <w:r w:rsidRPr="006270FD">
        <w:rPr>
          <w:rStyle w:val="StyleBoldUnderline"/>
        </w:rPr>
        <w:t xml:space="preserve">the </w:t>
      </w:r>
      <w:r w:rsidRPr="00EB528F">
        <w:rPr>
          <w:rStyle w:val="StyleBoldUnderline"/>
          <w:highlight w:val="yellow"/>
        </w:rPr>
        <w:t>line between "justified" and "unjustified</w:t>
      </w:r>
      <w:r w:rsidRPr="006270FD">
        <w:rPr>
          <w:rStyle w:val="StyleBoldUnderline"/>
        </w:rPr>
        <w:t>"</w:t>
      </w:r>
      <w:r w:rsidRPr="00F4383D">
        <w:rPr>
          <w:rStyle w:val="StyleBoldUnderline"/>
          <w:sz w:val="12"/>
          <w:u w:val="none"/>
        </w:rPr>
        <w:t>¶</w:t>
      </w:r>
      <w:r w:rsidRPr="006270FD">
        <w:rPr>
          <w:rStyle w:val="StyleBoldUnderline"/>
        </w:rPr>
        <w:t xml:space="preserve"> nullification</w:t>
      </w:r>
      <w:r w:rsidRPr="00F4383D">
        <w:rPr>
          <w:sz w:val="16"/>
        </w:rPr>
        <w:t xml:space="preserve">. Jury </w:t>
      </w:r>
      <w:r w:rsidRPr="006270FD">
        <w:rPr>
          <w:rStyle w:val="StyleBoldUnderline"/>
        </w:rPr>
        <w:t>nulli</w:t>
      </w:r>
      <w:r w:rsidRPr="00EB528F">
        <w:rPr>
          <w:rStyle w:val="StyleBoldUnderline"/>
          <w:highlight w:val="yellow"/>
        </w:rPr>
        <w:t>fication permits jurors to ignore the law</w:t>
      </w:r>
      <w:r w:rsidRPr="00F4383D">
        <w:rPr>
          <w:sz w:val="16"/>
        </w:rPr>
        <w:t xml:space="preserve">, </w:t>
      </w:r>
      <w:r w:rsidRPr="006270FD">
        <w:rPr>
          <w:rStyle w:val="StyleBoldUnderline"/>
        </w:rPr>
        <w:t>allowing</w:t>
      </w:r>
      <w:r w:rsidRPr="00F4383D">
        <w:rPr>
          <w:sz w:val="12"/>
        </w:rPr>
        <w:t>¶</w:t>
      </w:r>
      <w:r w:rsidRPr="00F4383D">
        <w:rPr>
          <w:sz w:val="16"/>
        </w:rPr>
        <w:t xml:space="preserve"> </w:t>
      </w:r>
      <w:r w:rsidRPr="006270FD">
        <w:rPr>
          <w:rStyle w:val="StyleBoldUnderline"/>
        </w:rPr>
        <w:t>no</w:t>
      </w:r>
      <w:r w:rsidRPr="00F4383D">
        <w:rPr>
          <w:sz w:val="16"/>
        </w:rPr>
        <w:t xml:space="preserve"> </w:t>
      </w:r>
      <w:r w:rsidRPr="006270FD">
        <w:rPr>
          <w:rStyle w:val="StyleBoldUnderline"/>
        </w:rPr>
        <w:t>guarantee of which guilty defendants will go unpunished</w:t>
      </w:r>
      <w:proofErr w:type="gramStart"/>
      <w:r w:rsidRPr="00F4383D">
        <w:rPr>
          <w:sz w:val="16"/>
        </w:rPr>
        <w:t>.</w:t>
      </w:r>
      <w:r w:rsidRPr="00F4383D">
        <w:rPr>
          <w:sz w:val="12"/>
        </w:rPr>
        <w:t>¶</w:t>
      </w:r>
      <w:proofErr w:type="gramEnd"/>
      <w:r w:rsidRPr="00F4383D">
        <w:rPr>
          <w:sz w:val="16"/>
        </w:rPr>
        <w:t xml:space="preserve"> The California FIJA coordinator believes that "rights come directly</w:t>
      </w:r>
      <w:r w:rsidRPr="00F4383D">
        <w:rPr>
          <w:sz w:val="12"/>
        </w:rPr>
        <w:t>¶</w:t>
      </w:r>
      <w:r w:rsidRPr="00F4383D">
        <w:rPr>
          <w:sz w:val="16"/>
        </w:rPr>
        <w:t xml:space="preserve"> from God, they don't come from the Constitution... God created</w:t>
      </w:r>
      <w:r w:rsidRPr="00F4383D">
        <w:rPr>
          <w:sz w:val="12"/>
        </w:rPr>
        <w:t>¶</w:t>
      </w:r>
      <w:r w:rsidRPr="00F4383D">
        <w:rPr>
          <w:sz w:val="16"/>
        </w:rPr>
        <w:t xml:space="preserve"> man and man created government, and it's clear that God's law</w:t>
      </w:r>
      <w:r w:rsidRPr="00F4383D">
        <w:rPr>
          <w:sz w:val="12"/>
        </w:rPr>
        <w:t>¶</w:t>
      </w:r>
      <w:r w:rsidRPr="00F4383D">
        <w:rPr>
          <w:sz w:val="16"/>
        </w:rPr>
        <w:t xml:space="preserve"> is the supreme law</w:t>
      </w:r>
      <w:proofErr w:type="gramStart"/>
      <w:r w:rsidRPr="00F4383D">
        <w:rPr>
          <w:sz w:val="16"/>
        </w:rPr>
        <w:t>.,</w:t>
      </w:r>
      <w:proofErr w:type="gramEnd"/>
      <w:r w:rsidRPr="00F4383D">
        <w:rPr>
          <w:sz w:val="16"/>
        </w:rPr>
        <w:t xml:space="preserve"> 3 3 The Coordinator further believes that laws</w:t>
      </w:r>
      <w:r w:rsidRPr="00F4383D">
        <w:rPr>
          <w:sz w:val="12"/>
        </w:rPr>
        <w:t>¶</w:t>
      </w:r>
      <w:r w:rsidRPr="00F4383D">
        <w:rPr>
          <w:sz w:val="16"/>
        </w:rPr>
        <w:t xml:space="preserve"> come from God and the church7 4 Even if this were true, not all jurors</w:t>
      </w:r>
      <w:r w:rsidRPr="00F4383D">
        <w:rPr>
          <w:sz w:val="12"/>
        </w:rPr>
        <w:t>¶</w:t>
      </w:r>
      <w:r w:rsidRPr="00F4383D">
        <w:rPr>
          <w:sz w:val="16"/>
        </w:rPr>
        <w:t xml:space="preserve"> believe in the same god or church. Legitimizing jury nullification</w:t>
      </w:r>
      <w:r w:rsidRPr="00F4383D">
        <w:rPr>
          <w:sz w:val="12"/>
        </w:rPr>
        <w:t>¶</w:t>
      </w:r>
      <w:r w:rsidRPr="00F4383D">
        <w:rPr>
          <w:sz w:val="16"/>
        </w:rPr>
        <w:t xml:space="preserve"> by permitting an instruction on it does not provide a necessarily consistent</w:t>
      </w:r>
      <w:r w:rsidRPr="00F4383D">
        <w:rPr>
          <w:sz w:val="12"/>
        </w:rPr>
        <w:t>¶</w:t>
      </w:r>
      <w:r w:rsidRPr="00F4383D">
        <w:rPr>
          <w:sz w:val="16"/>
        </w:rPr>
        <w:t xml:space="preserve"> application of the law in a religiously pluralistic society.</w:t>
      </w:r>
    </w:p>
    <w:p w:rsidR="00202763" w:rsidRDefault="00202763" w:rsidP="00202763"/>
    <w:p w:rsidR="00202763" w:rsidRDefault="00202763" w:rsidP="00202763">
      <w:pPr>
        <w:pStyle w:val="Heading4"/>
      </w:pPr>
      <w:r>
        <w:t xml:space="preserve">Abolition of the prison system is key to ending oppression. Stanley 11: </w:t>
      </w:r>
    </w:p>
    <w:p w:rsidR="00202763" w:rsidRDefault="00202763" w:rsidP="00202763">
      <w:r w:rsidRPr="00CE4A14">
        <w:t xml:space="preserve">Smith, Nat, and Eric A. Stanley, </w:t>
      </w:r>
      <w:proofErr w:type="gramStart"/>
      <w:r w:rsidRPr="00CE4A14">
        <w:t>eds</w:t>
      </w:r>
      <w:proofErr w:type="gramEnd"/>
      <w:r w:rsidRPr="00CE4A14">
        <w:t xml:space="preserve">. </w:t>
      </w:r>
      <w:r>
        <w:t>(</w:t>
      </w:r>
      <w:r w:rsidRPr="00CE4A14">
        <w:t xml:space="preserve">Stanley is a President’s Postdoctoral fellow </w:t>
      </w:r>
      <w:proofErr w:type="gramStart"/>
      <w:r w:rsidRPr="00CE4A14">
        <w:t>in  Communication</w:t>
      </w:r>
      <w:proofErr w:type="gramEnd"/>
      <w:r w:rsidRPr="00CE4A14">
        <w:t xml:space="preserve"> and Critical Gender Studies at the University of California, San Diego</w:t>
      </w:r>
      <w:r>
        <w:t xml:space="preserve">) </w:t>
      </w:r>
      <w:r w:rsidRPr="00CE4A14">
        <w:t>Captive genders: Trans embodiment and the prison industrial complex. AK Press, 2011.</w:t>
      </w:r>
    </w:p>
    <w:p w:rsidR="00202763" w:rsidRDefault="00202763" w:rsidP="00202763">
      <w:pPr>
        <w:ind w:firstLine="720"/>
        <w:rPr>
          <w:sz w:val="16"/>
        </w:rPr>
      </w:pPr>
      <w:r w:rsidRPr="00D47173">
        <w:rPr>
          <w:rStyle w:val="StyleBoldUnderline"/>
        </w:rPr>
        <w:t>Trans</w:t>
      </w:r>
      <w:r w:rsidRPr="002448F0">
        <w:rPr>
          <w:sz w:val="16"/>
        </w:rPr>
        <w:t xml:space="preserve">/gender-non-conforming </w:t>
      </w:r>
      <w:r w:rsidRPr="00D47173">
        <w:rPr>
          <w:rStyle w:val="StyleBoldUnderline"/>
        </w:rPr>
        <w:t>and queer people</w:t>
      </w:r>
      <w:r w:rsidRPr="002448F0">
        <w:rPr>
          <w:sz w:val="16"/>
        </w:rPr>
        <w:t>, along with many others</w:t>
      </w:r>
      <w:proofErr w:type="gramStart"/>
      <w:r w:rsidRPr="002448F0">
        <w:rPr>
          <w:sz w:val="16"/>
        </w:rPr>
        <w:t>,</w:t>
      </w:r>
      <w:r w:rsidRPr="002448F0">
        <w:rPr>
          <w:sz w:val="12"/>
        </w:rPr>
        <w:t>¶</w:t>
      </w:r>
      <w:proofErr w:type="gramEnd"/>
      <w:r w:rsidRPr="002448F0">
        <w:rPr>
          <w:sz w:val="16"/>
        </w:rPr>
        <w:t xml:space="preserve"> are born into webs of surveillance. The gendering scan of other children</w:t>
      </w:r>
      <w:r w:rsidRPr="002448F0">
        <w:rPr>
          <w:sz w:val="12"/>
        </w:rPr>
        <w:t>¶</w:t>
      </w:r>
      <w:r w:rsidRPr="002448F0">
        <w:rPr>
          <w:sz w:val="16"/>
        </w:rPr>
        <w:t xml:space="preserve"> at an early age (“Are you a boy or a girl?”) places many in the panopticon</w:t>
      </w:r>
      <w:r w:rsidRPr="002448F0">
        <w:rPr>
          <w:sz w:val="12"/>
        </w:rPr>
        <w:t>¶</w:t>
      </w:r>
      <w:r w:rsidRPr="002448F0">
        <w:rPr>
          <w:sz w:val="16"/>
        </w:rPr>
        <w:t xml:space="preserve"> long before they enter a prison. </w:t>
      </w:r>
      <w:r w:rsidRPr="00270D3D">
        <w:rPr>
          <w:rStyle w:val="StyleBoldUnderline"/>
        </w:rPr>
        <w:t>For</w:t>
      </w:r>
      <w:r w:rsidRPr="002448F0">
        <w:rPr>
          <w:sz w:val="16"/>
        </w:rPr>
        <w:t xml:space="preserve"> </w:t>
      </w:r>
      <w:r w:rsidRPr="00270D3D">
        <w:rPr>
          <w:rStyle w:val="StyleBoldUnderline"/>
        </w:rPr>
        <w:t>those who do trespass the</w:t>
      </w:r>
      <w:r w:rsidRPr="002448F0">
        <w:rPr>
          <w:sz w:val="16"/>
        </w:rPr>
        <w:t xml:space="preserve"> gender</w:t>
      </w:r>
      <w:r w:rsidRPr="002448F0">
        <w:rPr>
          <w:sz w:val="12"/>
        </w:rPr>
        <w:t>¶</w:t>
      </w:r>
      <w:r w:rsidRPr="002448F0">
        <w:rPr>
          <w:sz w:val="16"/>
        </w:rPr>
        <w:t xml:space="preserve"> </w:t>
      </w:r>
      <w:r w:rsidRPr="00270D3D">
        <w:rPr>
          <w:rStyle w:val="StyleBoldUnderline"/>
        </w:rPr>
        <w:t>binary</w:t>
      </w:r>
      <w:r w:rsidRPr="002448F0">
        <w:rPr>
          <w:sz w:val="16"/>
        </w:rPr>
        <w:t xml:space="preserve"> or heteronormativity, physical </w:t>
      </w:r>
      <w:r w:rsidRPr="00270D3D">
        <w:rPr>
          <w:rStyle w:val="StyleBoldUnderline"/>
        </w:rPr>
        <w:t>violence</w:t>
      </w:r>
      <w:r w:rsidRPr="002448F0">
        <w:rPr>
          <w:sz w:val="16"/>
        </w:rPr>
        <w:t xml:space="preserve">, isolation, </w:t>
      </w:r>
      <w:r w:rsidRPr="00270D3D">
        <w:rPr>
          <w:rStyle w:val="StyleBoldUnderline"/>
        </w:rPr>
        <w:t>detention</w:t>
      </w:r>
      <w:r w:rsidRPr="002448F0">
        <w:rPr>
          <w:sz w:val="16"/>
        </w:rPr>
        <w:t xml:space="preserve">, </w:t>
      </w:r>
      <w:r w:rsidRPr="00270D3D">
        <w:rPr>
          <w:rStyle w:val="StyleBoldUnderline"/>
        </w:rPr>
        <w:t>or</w:t>
      </w:r>
      <w:r w:rsidRPr="002448F0">
        <w:rPr>
          <w:sz w:val="12"/>
        </w:rPr>
        <w:t>¶</w:t>
      </w:r>
      <w:r w:rsidRPr="002448F0">
        <w:rPr>
          <w:sz w:val="16"/>
        </w:rPr>
        <w:t xml:space="preserve"> parental </w:t>
      </w:r>
      <w:r w:rsidRPr="00270D3D">
        <w:rPr>
          <w:rStyle w:val="StyleBoldUnderline"/>
        </w:rPr>
        <w:t>disappointment</w:t>
      </w:r>
      <w:r w:rsidRPr="002448F0">
        <w:rPr>
          <w:sz w:val="16"/>
        </w:rPr>
        <w:t xml:space="preserve"> </w:t>
      </w:r>
      <w:r w:rsidRPr="00270D3D">
        <w:rPr>
          <w:rStyle w:val="StyleBoldUnderline"/>
        </w:rPr>
        <w:t>become some of the first punishments</w:t>
      </w:r>
      <w:r w:rsidRPr="002448F0">
        <w:rPr>
          <w:sz w:val="16"/>
        </w:rPr>
        <w:t>. As has</w:t>
      </w:r>
      <w:r w:rsidRPr="002448F0">
        <w:rPr>
          <w:sz w:val="12"/>
        </w:rPr>
        <w:t>¶</w:t>
      </w:r>
      <w:r w:rsidRPr="002448F0">
        <w:rPr>
          <w:sz w:val="16"/>
        </w:rPr>
        <w:t xml:space="preserve"> been well documented, many trans and queer youth are routinely harassed</w:t>
      </w:r>
      <w:r w:rsidRPr="002448F0">
        <w:rPr>
          <w:sz w:val="12"/>
        </w:rPr>
        <w:t>¶</w:t>
      </w:r>
      <w:r w:rsidRPr="002448F0">
        <w:rPr>
          <w:sz w:val="16"/>
        </w:rPr>
        <w:t xml:space="preserve"> at school and kicked out of home at young ages, while others leave</w:t>
      </w:r>
      <w:r w:rsidRPr="002448F0">
        <w:rPr>
          <w:sz w:val="12"/>
        </w:rPr>
        <w:t>¶</w:t>
      </w:r>
      <w:r w:rsidRPr="002448F0">
        <w:rPr>
          <w:sz w:val="16"/>
        </w:rPr>
        <w:t xml:space="preserve"> in hopes of escaping the mental and physical violence that they experience</w:t>
      </w:r>
      <w:r w:rsidRPr="002448F0">
        <w:rPr>
          <w:sz w:val="12"/>
        </w:rPr>
        <w:t>¶</w:t>
      </w:r>
      <w:r w:rsidRPr="002448F0">
        <w:rPr>
          <w:sz w:val="16"/>
        </w:rPr>
        <w:t xml:space="preserve"> at schools and in their houses</w:t>
      </w:r>
      <w:proofErr w:type="gramStart"/>
      <w:r w:rsidRPr="002448F0">
        <w:rPr>
          <w:sz w:val="16"/>
        </w:rPr>
        <w:t>.</w:t>
      </w:r>
      <w:r w:rsidRPr="002448F0">
        <w:rPr>
          <w:sz w:val="12"/>
        </w:rPr>
        <w:t>¶</w:t>
      </w:r>
      <w:proofErr w:type="gramEnd"/>
      <w:r w:rsidRPr="002448F0">
        <w:rPr>
          <w:sz w:val="16"/>
        </w:rPr>
        <w:t xml:space="preserve"> Many trans/queer youth learn how to survive in a hostile world. Often</w:t>
      </w:r>
      <w:r w:rsidRPr="002448F0">
        <w:rPr>
          <w:sz w:val="12"/>
        </w:rPr>
        <w:t>¶</w:t>
      </w:r>
      <w:r w:rsidRPr="002448F0">
        <w:rPr>
          <w:sz w:val="16"/>
        </w:rPr>
        <w:t xml:space="preserve"> the informal economy becomes the only option for them to make</w:t>
      </w:r>
      <w:r w:rsidRPr="002448F0">
        <w:rPr>
          <w:sz w:val="12"/>
        </w:rPr>
        <w:t>¶</w:t>
      </w:r>
      <w:r w:rsidRPr="002448F0">
        <w:rPr>
          <w:sz w:val="16"/>
        </w:rPr>
        <w:t xml:space="preserve"> money. Selling drugs, sex work, shoplifting, and scamming are among</w:t>
      </w:r>
      <w:r w:rsidRPr="002448F0">
        <w:rPr>
          <w:sz w:val="12"/>
        </w:rPr>
        <w:t>¶</w:t>
      </w:r>
      <w:r w:rsidRPr="002448F0">
        <w:rPr>
          <w:sz w:val="16"/>
        </w:rPr>
        <w:t xml:space="preserve"> the few avenues that might ensure they have something to eat and a place</w:t>
      </w:r>
      <w:r w:rsidRPr="002448F0">
        <w:rPr>
          <w:sz w:val="12"/>
        </w:rPr>
        <w:t>¶</w:t>
      </w:r>
      <w:r w:rsidRPr="002448F0">
        <w:rPr>
          <w:sz w:val="16"/>
        </w:rPr>
        <w:t xml:space="preserve"> to sleep at night. Routinely turned away from shelters because of their</w:t>
      </w:r>
      <w:r w:rsidRPr="002448F0">
        <w:rPr>
          <w:sz w:val="12"/>
        </w:rPr>
        <w:t>¶</w:t>
      </w:r>
      <w:r w:rsidRPr="002448F0">
        <w:rPr>
          <w:sz w:val="16"/>
        </w:rPr>
        <w:t xml:space="preserve"> gender presentation, abused in residential living situations or foster care</w:t>
      </w:r>
      <w:proofErr w:type="gramStart"/>
      <w:r w:rsidRPr="002448F0">
        <w:rPr>
          <w:sz w:val="16"/>
        </w:rPr>
        <w:t>,</w:t>
      </w:r>
      <w:r w:rsidRPr="002448F0">
        <w:rPr>
          <w:sz w:val="12"/>
        </w:rPr>
        <w:t>¶</w:t>
      </w:r>
      <w:proofErr w:type="gramEnd"/>
      <w:r w:rsidRPr="002448F0">
        <w:rPr>
          <w:sz w:val="16"/>
        </w:rPr>
        <w:t xml:space="preserve"> and even harassed in “gay neighborhoods” (as they are assumed to drive</w:t>
      </w:r>
      <w:r w:rsidRPr="002448F0">
        <w:rPr>
          <w:sz w:val="12"/>
        </w:rPr>
        <w:t>¶</w:t>
      </w:r>
      <w:r w:rsidRPr="002448F0">
        <w:rPr>
          <w:sz w:val="16"/>
        </w:rPr>
        <w:t xml:space="preserve"> down property values or scare off business), they are reminded that they</w:t>
      </w:r>
      <w:r w:rsidRPr="002448F0">
        <w:rPr>
          <w:sz w:val="12"/>
        </w:rPr>
        <w:t>¶</w:t>
      </w:r>
      <w:r w:rsidRPr="002448F0">
        <w:rPr>
          <w:sz w:val="16"/>
        </w:rPr>
        <w:t xml:space="preserve"> are alone. Habitually picked up for truancy, loitering, or soliciting, many</w:t>
      </w:r>
      <w:r w:rsidRPr="002448F0">
        <w:rPr>
          <w:sz w:val="12"/>
        </w:rPr>
        <w:t>¶</w:t>
      </w:r>
      <w:r w:rsidRPr="002448F0">
        <w:rPr>
          <w:sz w:val="16"/>
        </w:rPr>
        <w:t xml:space="preserve"> </w:t>
      </w:r>
      <w:r w:rsidRPr="000F54B0">
        <w:rPr>
          <w:rStyle w:val="StyleBoldUnderline"/>
          <w:highlight w:val="yellow"/>
        </w:rPr>
        <w:t>trans/queer people</w:t>
      </w:r>
      <w:r w:rsidRPr="00270D3D">
        <w:rPr>
          <w:rStyle w:val="StyleBoldUnderline"/>
        </w:rPr>
        <w:t xml:space="preserve"> </w:t>
      </w:r>
      <w:r w:rsidRPr="000F54B0">
        <w:rPr>
          <w:rStyle w:val="StyleBoldUnderline"/>
          <w:highlight w:val="yellow"/>
        </w:rPr>
        <w:t xml:space="preserve">spend </w:t>
      </w:r>
      <w:r w:rsidRPr="00270D3D">
        <w:rPr>
          <w:rStyle w:val="StyleBoldUnderline"/>
        </w:rPr>
        <w:t xml:space="preserve">their </w:t>
      </w:r>
      <w:r w:rsidRPr="000F54B0">
        <w:rPr>
          <w:rStyle w:val="StyleBoldUnderline"/>
          <w:highlight w:val="yellow"/>
        </w:rPr>
        <w:t>youth shuttling between the anonymity of</w:t>
      </w:r>
      <w:r w:rsidRPr="000F54B0">
        <w:rPr>
          <w:rStyle w:val="StyleBoldUnderline"/>
          <w:sz w:val="12"/>
          <w:highlight w:val="yellow"/>
          <w:u w:val="none"/>
        </w:rPr>
        <w:t>¶</w:t>
      </w:r>
      <w:r w:rsidRPr="000F54B0">
        <w:rPr>
          <w:rStyle w:val="StyleBoldUnderline"/>
          <w:highlight w:val="yellow"/>
        </w:rPr>
        <w:t xml:space="preserve"> the streets</w:t>
      </w:r>
      <w:r w:rsidRPr="000F54B0">
        <w:rPr>
          <w:sz w:val="16"/>
          <w:highlight w:val="yellow"/>
        </w:rPr>
        <w:t xml:space="preserve"> </w:t>
      </w:r>
      <w:r w:rsidRPr="002448F0">
        <w:rPr>
          <w:sz w:val="16"/>
        </w:rPr>
        <w:t>and the hyper-surveillance of the juvenile justice system. With</w:t>
      </w:r>
      <w:r w:rsidRPr="002448F0">
        <w:rPr>
          <w:sz w:val="12"/>
        </w:rPr>
        <w:t>¶</w:t>
      </w:r>
      <w:r w:rsidRPr="002448F0">
        <w:rPr>
          <w:sz w:val="16"/>
        </w:rPr>
        <w:t xml:space="preserve"> case managers too overloaded to care, or too transphobic to want to care</w:t>
      </w:r>
      <w:proofErr w:type="gramStart"/>
      <w:r w:rsidRPr="002448F0">
        <w:rPr>
          <w:sz w:val="16"/>
        </w:rPr>
        <w:t>,</w:t>
      </w:r>
      <w:r w:rsidRPr="002448F0">
        <w:rPr>
          <w:sz w:val="12"/>
        </w:rPr>
        <w:t>¶</w:t>
      </w:r>
      <w:proofErr w:type="gramEnd"/>
      <w:r w:rsidRPr="002448F0">
        <w:rPr>
          <w:sz w:val="16"/>
        </w:rPr>
        <w:t xml:space="preserve"> they slip through the holes left by others. Picked up—locked up—placed</w:t>
      </w:r>
      <w:r w:rsidRPr="002448F0">
        <w:rPr>
          <w:sz w:val="12"/>
        </w:rPr>
        <w:t>¶</w:t>
      </w:r>
      <w:r w:rsidRPr="002448F0">
        <w:rPr>
          <w:sz w:val="16"/>
        </w:rPr>
        <w:t xml:space="preserve"> in a home—escape—survive—picked up again. </w:t>
      </w:r>
      <w:r w:rsidRPr="00E2627F">
        <w:rPr>
          <w:rStyle w:val="StyleBoldUnderline"/>
          <w:highlight w:val="yellow"/>
        </w:rPr>
        <w:t>The cycle builds a cage</w:t>
      </w:r>
      <w:proofErr w:type="gramStart"/>
      <w:r w:rsidRPr="00270D3D">
        <w:rPr>
          <w:rStyle w:val="StyleBoldUnderline"/>
        </w:rPr>
        <w:t>,</w:t>
      </w:r>
      <w:r w:rsidRPr="002448F0">
        <w:rPr>
          <w:sz w:val="12"/>
        </w:rPr>
        <w:t>¶</w:t>
      </w:r>
      <w:proofErr w:type="gramEnd"/>
      <w:r w:rsidRPr="002448F0">
        <w:rPr>
          <w:sz w:val="16"/>
        </w:rPr>
        <w:t xml:space="preserve"> and the hope for anything else disappears with the crushing reality that</w:t>
      </w:r>
      <w:r w:rsidRPr="002448F0">
        <w:rPr>
          <w:sz w:val="12"/>
        </w:rPr>
        <w:t>¶</w:t>
      </w:r>
      <w:r w:rsidRPr="002448F0">
        <w:rPr>
          <w:sz w:val="16"/>
        </w:rPr>
        <w:t xml:space="preserve"> their identities form the parameters of possibility.10</w:t>
      </w:r>
      <w:r w:rsidRPr="002448F0">
        <w:rPr>
          <w:sz w:val="12"/>
        </w:rPr>
        <w:t>¶</w:t>
      </w:r>
      <w:r w:rsidRPr="002448F0">
        <w:rPr>
          <w:sz w:val="16"/>
        </w:rPr>
        <w:t xml:space="preserve"> With few options and aging-out of what little resources there are</w:t>
      </w:r>
      <w:r w:rsidRPr="002448F0">
        <w:rPr>
          <w:sz w:val="12"/>
        </w:rPr>
        <w:t>¶</w:t>
      </w:r>
      <w:r w:rsidRPr="002448F0">
        <w:rPr>
          <w:sz w:val="16"/>
        </w:rPr>
        <w:t xml:space="preserve"> for “youth,” many trans/queer adults are in no better a situation. </w:t>
      </w:r>
      <w:r w:rsidRPr="00B9245F">
        <w:rPr>
          <w:rStyle w:val="StyleBoldUnderline"/>
        </w:rPr>
        <w:t>Employers</w:t>
      </w:r>
      <w:r w:rsidRPr="002448F0">
        <w:rPr>
          <w:rStyle w:val="StyleBoldUnderline"/>
          <w:sz w:val="12"/>
          <w:u w:val="none"/>
        </w:rPr>
        <w:t>¶</w:t>
      </w:r>
      <w:r w:rsidRPr="00B9245F">
        <w:rPr>
          <w:rStyle w:val="StyleBoldUnderline"/>
        </w:rPr>
        <w:t xml:space="preserve"> routinely don’t hire “queeny” gay men, trans women who “cannot</w:t>
      </w:r>
      <w:r w:rsidRPr="002448F0">
        <w:rPr>
          <w:rStyle w:val="StyleBoldUnderline"/>
          <w:sz w:val="12"/>
          <w:u w:val="none"/>
        </w:rPr>
        <w:t>¶</w:t>
      </w:r>
      <w:r w:rsidRPr="00B9245F">
        <w:rPr>
          <w:rStyle w:val="StyleBoldUnderline"/>
        </w:rPr>
        <w:t xml:space="preserve"> pass,” butches who seem “too hard,” </w:t>
      </w:r>
      <w:r w:rsidRPr="002448F0">
        <w:rPr>
          <w:sz w:val="16"/>
        </w:rPr>
        <w:t>or anyone else who is read to be “bad</w:t>
      </w:r>
      <w:r w:rsidRPr="002448F0">
        <w:rPr>
          <w:sz w:val="12"/>
        </w:rPr>
        <w:t>¶</w:t>
      </w:r>
      <w:r w:rsidRPr="002448F0">
        <w:rPr>
          <w:sz w:val="16"/>
        </w:rPr>
        <w:t xml:space="preserve"> for business.” Along with the barriers to employment, most jobs that are</w:t>
      </w:r>
      <w:r w:rsidRPr="002448F0">
        <w:rPr>
          <w:sz w:val="12"/>
        </w:rPr>
        <w:t>¶</w:t>
      </w:r>
      <w:r w:rsidRPr="002448F0">
        <w:rPr>
          <w:sz w:val="16"/>
        </w:rPr>
        <w:t xml:space="preserve"> open to folks who have been homeless or incarcerated are minimum-wage</w:t>
      </w:r>
      <w:r w:rsidRPr="002448F0">
        <w:rPr>
          <w:sz w:val="12"/>
        </w:rPr>
        <w:t>¶</w:t>
      </w:r>
      <w:r w:rsidRPr="002448F0">
        <w:rPr>
          <w:sz w:val="16"/>
        </w:rPr>
        <w:t xml:space="preserve"> and thus provide little more than continuing poverty and fleeting stability</w:t>
      </w:r>
      <w:proofErr w:type="gramStart"/>
      <w:r w:rsidRPr="002448F0">
        <w:rPr>
          <w:sz w:val="16"/>
        </w:rPr>
        <w:t>.</w:t>
      </w:r>
      <w:r w:rsidRPr="002448F0">
        <w:rPr>
          <w:sz w:val="12"/>
        </w:rPr>
        <w:t>¶</w:t>
      </w:r>
      <w:proofErr w:type="gramEnd"/>
      <w:r w:rsidRPr="002448F0">
        <w:rPr>
          <w:sz w:val="16"/>
        </w:rPr>
        <w:t xml:space="preserve"> Back to where they began—on the streets, hustling to make it, now</w:t>
      </w:r>
      <w:r w:rsidRPr="002448F0">
        <w:rPr>
          <w:sz w:val="12"/>
        </w:rPr>
        <w:t>¶</w:t>
      </w:r>
      <w:r w:rsidRPr="002448F0">
        <w:rPr>
          <w:sz w:val="16"/>
        </w:rPr>
        <w:t xml:space="preserve"> older—they are often given even longer sentences.</w:t>
      </w:r>
      <w:r w:rsidRPr="002448F0">
        <w:rPr>
          <w:sz w:val="12"/>
        </w:rPr>
        <w:t>¶</w:t>
      </w:r>
      <w:r w:rsidRPr="002448F0">
        <w:rPr>
          <w:sz w:val="16"/>
        </w:rPr>
        <w:t xml:space="preserve"> While this cycle of poverty and incarceration speaks to more current</w:t>
      </w:r>
      <w:r w:rsidRPr="002448F0">
        <w:rPr>
          <w:sz w:val="12"/>
        </w:rPr>
        <w:t>¶</w:t>
      </w:r>
      <w:r w:rsidRPr="002448F0">
        <w:rPr>
          <w:sz w:val="16"/>
        </w:rPr>
        <w:t xml:space="preserve"> experiences, the discursive drives building their motors are nothing new.</w:t>
      </w:r>
      <w:r w:rsidRPr="002448F0">
        <w:rPr>
          <w:sz w:val="12"/>
        </w:rPr>
        <w:t>¶</w:t>
      </w:r>
      <w:r w:rsidRPr="002448F0">
        <w:rPr>
          <w:sz w:val="16"/>
        </w:rPr>
        <w:t xml:space="preserve"> Inheriting a long history of being made suspect, trans/queer people, via </w:t>
      </w:r>
      <w:r w:rsidRPr="002448F0">
        <w:rPr>
          <w:sz w:val="12"/>
        </w:rPr>
        <w:t>¶</w:t>
      </w:r>
      <w:r w:rsidRPr="002448F0">
        <w:rPr>
          <w:sz w:val="16"/>
        </w:rPr>
        <w:t xml:space="preserve"> Captive Genders</w:t>
      </w:r>
      <w:r w:rsidRPr="002448F0">
        <w:rPr>
          <w:sz w:val="12"/>
        </w:rPr>
        <w:t>¶</w:t>
      </w:r>
      <w:r w:rsidRPr="002448F0">
        <w:rPr>
          <w:sz w:val="16"/>
        </w:rPr>
        <w:t xml:space="preserve"> 8</w:t>
      </w:r>
      <w:r w:rsidRPr="002448F0">
        <w:rPr>
          <w:sz w:val="12"/>
        </w:rPr>
        <w:t>¶</w:t>
      </w:r>
      <w:r w:rsidRPr="002448F0">
        <w:rPr>
          <w:sz w:val="16"/>
        </w:rPr>
        <w:t xml:space="preserve"> </w:t>
      </w:r>
      <w:r w:rsidRPr="00270D3D">
        <w:rPr>
          <w:rStyle w:val="StyleBoldUnderline"/>
        </w:rPr>
        <w:t>the medicalization of trans identities</w:t>
      </w:r>
      <w:r w:rsidRPr="002448F0">
        <w:rPr>
          <w:sz w:val="16"/>
        </w:rPr>
        <w:t xml:space="preserve"> and homosexuality, </w:t>
      </w:r>
      <w:r w:rsidRPr="00270D3D">
        <w:rPr>
          <w:rStyle w:val="StyleBoldUnderline"/>
        </w:rPr>
        <w:t>have been</w:t>
      </w:r>
      <w:r w:rsidRPr="002448F0">
        <w:rPr>
          <w:sz w:val="16"/>
        </w:rPr>
        <w:t xml:space="preserve"> and</w:t>
      </w:r>
      <w:r w:rsidRPr="002448F0">
        <w:rPr>
          <w:sz w:val="12"/>
        </w:rPr>
        <w:t>¶</w:t>
      </w:r>
      <w:r w:rsidRPr="002448F0">
        <w:rPr>
          <w:sz w:val="16"/>
        </w:rPr>
        <w:t xml:space="preserve"> continue to be </w:t>
      </w:r>
      <w:r w:rsidRPr="00270D3D">
        <w:rPr>
          <w:rStyle w:val="StyleBoldUnderline"/>
        </w:rPr>
        <w:t>institutionalized</w:t>
      </w:r>
      <w:r w:rsidRPr="002448F0">
        <w:rPr>
          <w:sz w:val="16"/>
        </w:rPr>
        <w:t>, forcibly medicated, sterilized, operated</w:t>
      </w:r>
      <w:r w:rsidRPr="002448F0">
        <w:rPr>
          <w:sz w:val="12"/>
        </w:rPr>
        <w:t>¶</w:t>
      </w:r>
      <w:r w:rsidRPr="002448F0">
        <w:rPr>
          <w:sz w:val="16"/>
        </w:rPr>
        <w:t xml:space="preserve"> on, shocked, </w:t>
      </w:r>
      <w:r w:rsidRPr="00270D3D">
        <w:rPr>
          <w:rStyle w:val="StyleBoldUnderline"/>
        </w:rPr>
        <w:t>and made into objects of</w:t>
      </w:r>
      <w:r w:rsidRPr="002448F0">
        <w:rPr>
          <w:sz w:val="16"/>
        </w:rPr>
        <w:t xml:space="preserve"> study and </w:t>
      </w:r>
      <w:r w:rsidRPr="00270D3D">
        <w:rPr>
          <w:rStyle w:val="StyleBoldUnderline"/>
        </w:rPr>
        <w:t>experimentation</w:t>
      </w:r>
      <w:r w:rsidRPr="002448F0">
        <w:rPr>
          <w:sz w:val="16"/>
        </w:rPr>
        <w:t>. Similarly</w:t>
      </w:r>
      <w:proofErr w:type="gramStart"/>
      <w:r w:rsidRPr="002448F0">
        <w:rPr>
          <w:sz w:val="16"/>
        </w:rPr>
        <w:t>,</w:t>
      </w:r>
      <w:r w:rsidRPr="002448F0">
        <w:rPr>
          <w:sz w:val="12"/>
        </w:rPr>
        <w:t>¶</w:t>
      </w:r>
      <w:proofErr w:type="gramEnd"/>
      <w:r w:rsidRPr="002448F0">
        <w:rPr>
          <w:sz w:val="16"/>
        </w:rPr>
        <w:t xml:space="preserve"> the historical illegality of gender trespassing and of queerness have</w:t>
      </w:r>
      <w:r w:rsidRPr="002448F0">
        <w:rPr>
          <w:sz w:val="12"/>
        </w:rPr>
        <w:t>¶</w:t>
      </w:r>
      <w:r w:rsidRPr="002448F0">
        <w:rPr>
          <w:sz w:val="16"/>
        </w:rPr>
        <w:t xml:space="preserve"> taught many trans/queer folks that their lives will be intimately bound</w:t>
      </w:r>
      <w:r w:rsidRPr="002448F0">
        <w:rPr>
          <w:sz w:val="12"/>
        </w:rPr>
        <w:t>¶</w:t>
      </w:r>
      <w:r w:rsidRPr="002448F0">
        <w:rPr>
          <w:sz w:val="16"/>
        </w:rPr>
        <w:t xml:space="preserve"> with the legal system. More recently, the HIV/AIDS pandemic has turned</w:t>
      </w:r>
      <w:r w:rsidRPr="002448F0">
        <w:rPr>
          <w:sz w:val="12"/>
        </w:rPr>
        <w:t>¶</w:t>
      </w:r>
      <w:r w:rsidRPr="002448F0">
        <w:rPr>
          <w:sz w:val="16"/>
        </w:rPr>
        <w:t xml:space="preserve"> the surveillance technologies inward. One’s blood and RNA replication</w:t>
      </w:r>
      <w:r w:rsidRPr="002448F0">
        <w:rPr>
          <w:sz w:val="12"/>
        </w:rPr>
        <w:t>¶</w:t>
      </w:r>
      <w:r w:rsidRPr="002448F0">
        <w:rPr>
          <w:sz w:val="16"/>
        </w:rPr>
        <w:t xml:space="preserve"> became another site of susceptibility that continues to imprison people</w:t>
      </w:r>
      <w:r w:rsidRPr="002448F0">
        <w:rPr>
          <w:sz w:val="12"/>
        </w:rPr>
        <w:t>¶</w:t>
      </w:r>
      <w:r w:rsidRPr="002448F0">
        <w:rPr>
          <w:sz w:val="16"/>
        </w:rPr>
        <w:t xml:space="preserve"> through charges of bio-terrorism, under AIDS-phobic laws</w:t>
      </w:r>
      <w:proofErr w:type="gramStart"/>
      <w:r w:rsidRPr="002448F0">
        <w:rPr>
          <w:sz w:val="16"/>
        </w:rPr>
        <w:t>.</w:t>
      </w:r>
      <w:r w:rsidRPr="002448F0">
        <w:rPr>
          <w:sz w:val="12"/>
        </w:rPr>
        <w:t>¶</w:t>
      </w:r>
      <w:proofErr w:type="gramEnd"/>
      <w:r w:rsidRPr="002448F0">
        <w:rPr>
          <w:sz w:val="16"/>
        </w:rPr>
        <w:t xml:space="preserve"> Desiring Abolition</w:t>
      </w:r>
      <w:r w:rsidRPr="002448F0">
        <w:rPr>
          <w:sz w:val="12"/>
        </w:rPr>
        <w:t>¶</w:t>
      </w:r>
      <w:r w:rsidRPr="002448F0">
        <w:rPr>
          <w:sz w:val="16"/>
        </w:rPr>
        <w:t xml:space="preserve"> </w:t>
      </w:r>
      <w:r w:rsidRPr="00E2627F">
        <w:rPr>
          <w:rStyle w:val="StyleBoldUnderline"/>
          <w:highlight w:val="yellow"/>
        </w:rPr>
        <w:t>Living through</w:t>
      </w:r>
      <w:r w:rsidRPr="002448F0">
        <w:rPr>
          <w:sz w:val="16"/>
        </w:rPr>
        <w:t xml:space="preserve"> these forms of </w:t>
      </w:r>
      <w:r w:rsidRPr="00E2627F">
        <w:rPr>
          <w:rStyle w:val="StyleBoldUnderline"/>
          <w:highlight w:val="yellow"/>
        </w:rPr>
        <w:t>domination</w:t>
      </w:r>
      <w:r w:rsidRPr="00E2627F">
        <w:rPr>
          <w:sz w:val="16"/>
          <w:highlight w:val="yellow"/>
        </w:rPr>
        <w:t xml:space="preserve"> </w:t>
      </w:r>
      <w:r w:rsidRPr="00E2627F">
        <w:rPr>
          <w:rStyle w:val="StyleBoldUnderline"/>
          <w:highlight w:val="yellow"/>
        </w:rPr>
        <w:t>are</w:t>
      </w:r>
      <w:r w:rsidRPr="00E2627F">
        <w:rPr>
          <w:sz w:val="16"/>
          <w:highlight w:val="yellow"/>
        </w:rPr>
        <w:t xml:space="preserve"> </w:t>
      </w:r>
      <w:r w:rsidRPr="002448F0">
        <w:rPr>
          <w:sz w:val="16"/>
        </w:rPr>
        <w:t xml:space="preserve">also </w:t>
      </w:r>
      <w:r w:rsidRPr="00E2627F">
        <w:rPr>
          <w:rStyle w:val="StyleBoldUnderline"/>
          <w:highlight w:val="yellow"/>
        </w:rPr>
        <w:t>moments</w:t>
      </w:r>
      <w:r w:rsidRPr="00E2627F">
        <w:rPr>
          <w:sz w:val="16"/>
          <w:highlight w:val="yellow"/>
        </w:rPr>
        <w:t xml:space="preserve"> </w:t>
      </w:r>
      <w:r w:rsidRPr="00E2627F">
        <w:rPr>
          <w:rStyle w:val="StyleBoldUnderline"/>
          <w:highlight w:val="yellow"/>
        </w:rPr>
        <w:t>of</w:t>
      </w:r>
      <w:r w:rsidRPr="00E2627F">
        <w:rPr>
          <w:sz w:val="16"/>
          <w:highlight w:val="yellow"/>
        </w:rPr>
        <w:t xml:space="preserve"> </w:t>
      </w:r>
      <w:r w:rsidRPr="002448F0">
        <w:rPr>
          <w:sz w:val="16"/>
        </w:rPr>
        <w:t>devastating</w:t>
      </w:r>
      <w:r w:rsidRPr="002448F0">
        <w:rPr>
          <w:sz w:val="12"/>
        </w:rPr>
        <w:t>¶</w:t>
      </w:r>
      <w:r w:rsidRPr="002448F0">
        <w:rPr>
          <w:sz w:val="16"/>
        </w:rPr>
        <w:t xml:space="preserve"> </w:t>
      </w:r>
      <w:r w:rsidRPr="00E2627F">
        <w:rPr>
          <w:rStyle w:val="StyleBoldUnderline"/>
          <w:highlight w:val="yellow"/>
        </w:rPr>
        <w:t>resistance</w:t>
      </w:r>
      <w:r w:rsidRPr="00E2627F">
        <w:rPr>
          <w:sz w:val="16"/>
          <w:highlight w:val="yellow"/>
        </w:rPr>
        <w:t xml:space="preserve"> </w:t>
      </w:r>
      <w:r w:rsidRPr="002448F0">
        <w:rPr>
          <w:sz w:val="16"/>
        </w:rPr>
        <w:t xml:space="preserve">where people working together are building joy, </w:t>
      </w:r>
      <w:r w:rsidRPr="00E2627F">
        <w:rPr>
          <w:rStyle w:val="StyleBoldUnderline"/>
          <w:highlight w:val="yellow"/>
        </w:rPr>
        <w:t>tearing¶ down the walls of normative culture</w:t>
      </w:r>
      <w:r w:rsidRPr="002448F0">
        <w:rPr>
          <w:sz w:val="16"/>
        </w:rPr>
        <w:t>, and opening space for a more</w:t>
      </w:r>
      <w:r w:rsidRPr="002448F0">
        <w:rPr>
          <w:sz w:val="12"/>
        </w:rPr>
        <w:t>¶</w:t>
      </w:r>
      <w:r w:rsidRPr="002448F0">
        <w:rPr>
          <w:sz w:val="16"/>
        </w:rPr>
        <w:t xml:space="preserve"> beautiful, more lively, safer place for all. Captive Genders remembers these</w:t>
      </w:r>
      <w:r w:rsidRPr="002448F0">
        <w:rPr>
          <w:sz w:val="12"/>
        </w:rPr>
        <w:t>¶</w:t>
      </w:r>
      <w:r w:rsidRPr="002448F0">
        <w:rPr>
          <w:sz w:val="16"/>
        </w:rPr>
        <w:t xml:space="preserve"> radical histories and movements as evidence that our legacies are fiercely</w:t>
      </w:r>
      <w:r w:rsidRPr="002448F0">
        <w:rPr>
          <w:sz w:val="12"/>
        </w:rPr>
        <w:t>¶</w:t>
      </w:r>
      <w:r w:rsidRPr="002448F0">
        <w:rPr>
          <w:sz w:val="16"/>
        </w:rPr>
        <w:t xml:space="preserve"> imaginative and that our collective abilities can, and have, offered freedom</w:t>
      </w:r>
      <w:r w:rsidRPr="002448F0">
        <w:rPr>
          <w:sz w:val="12"/>
        </w:rPr>
        <w:t>¶</w:t>
      </w:r>
      <w:r w:rsidRPr="002448F0">
        <w:rPr>
          <w:sz w:val="16"/>
        </w:rPr>
        <w:t xml:space="preserve"> even in the most destitute of times.11</w:t>
      </w:r>
      <w:r w:rsidRPr="002448F0">
        <w:rPr>
          <w:sz w:val="12"/>
        </w:rPr>
        <w:t>¶</w:t>
      </w:r>
      <w:r w:rsidRPr="002448F0">
        <w:rPr>
          <w:sz w:val="16"/>
        </w:rPr>
        <w:t xml:space="preserve"> </w:t>
      </w:r>
      <w:r w:rsidRPr="007334CA">
        <w:rPr>
          <w:rStyle w:val="StyleBoldUnderline"/>
        </w:rPr>
        <w:t>In the face of</w:t>
      </w:r>
      <w:r w:rsidRPr="002448F0">
        <w:rPr>
          <w:sz w:val="16"/>
        </w:rPr>
        <w:t xml:space="preserve"> the overwhelming violence of the </w:t>
      </w:r>
      <w:r w:rsidRPr="007334CA">
        <w:rPr>
          <w:rStyle w:val="StyleBoldUnderline"/>
        </w:rPr>
        <w:t>PIC</w:t>
      </w:r>
      <w:r w:rsidRPr="002448F0">
        <w:rPr>
          <w:sz w:val="16"/>
        </w:rPr>
        <w:t xml:space="preserve">, </w:t>
      </w:r>
      <w:r w:rsidRPr="00E2627F">
        <w:rPr>
          <w:rStyle w:val="StyleBoldUnderline"/>
          <w:highlight w:val="yellow"/>
        </w:rPr>
        <w:t>abolition</w:t>
      </w:r>
      <w:r w:rsidRPr="002448F0">
        <w:rPr>
          <w:sz w:val="16"/>
        </w:rPr>
        <w:t>—and</w:t>
      </w:r>
      <w:r w:rsidRPr="002448F0">
        <w:rPr>
          <w:sz w:val="12"/>
        </w:rPr>
        <w:t>¶</w:t>
      </w:r>
      <w:r w:rsidRPr="002448F0">
        <w:rPr>
          <w:sz w:val="16"/>
        </w:rPr>
        <w:t xml:space="preserve"> specifically a trans/queer abolition—</w:t>
      </w:r>
      <w:r w:rsidRPr="00E2627F">
        <w:rPr>
          <w:rStyle w:val="StyleBoldUnderline"/>
          <w:highlight w:val="yellow"/>
        </w:rPr>
        <w:t xml:space="preserve">is </w:t>
      </w:r>
      <w:r w:rsidRPr="007334CA">
        <w:rPr>
          <w:rStyle w:val="StyleBoldUnderline"/>
        </w:rPr>
        <w:t xml:space="preserve">one </w:t>
      </w:r>
      <w:r w:rsidRPr="00E2627F">
        <w:rPr>
          <w:rStyle w:val="StyleBoldUnderline"/>
          <w:highlight w:val="yellow"/>
        </w:rPr>
        <w:t>example of this vital defiance</w:t>
      </w:r>
      <w:proofErr w:type="gramStart"/>
      <w:r w:rsidRPr="002448F0">
        <w:rPr>
          <w:sz w:val="16"/>
        </w:rPr>
        <w:t>.</w:t>
      </w:r>
      <w:r w:rsidRPr="002448F0">
        <w:rPr>
          <w:sz w:val="12"/>
        </w:rPr>
        <w:t>¶</w:t>
      </w:r>
      <w:proofErr w:type="gramEnd"/>
      <w:r w:rsidRPr="002448F0">
        <w:rPr>
          <w:sz w:val="16"/>
        </w:rPr>
        <w:t xml:space="preserve"> An </w:t>
      </w:r>
      <w:r w:rsidRPr="00E2627F">
        <w:rPr>
          <w:rStyle w:val="Emphasis"/>
          <w:highlight w:val="yellow"/>
        </w:rPr>
        <w:t>abolitionist politic</w:t>
      </w:r>
      <w:r w:rsidRPr="00E2627F">
        <w:rPr>
          <w:rStyle w:val="StyleBoldUnderline"/>
          <w:highlight w:val="yellow"/>
        </w:rPr>
        <w:t xml:space="preserve"> </w:t>
      </w:r>
      <w:r w:rsidRPr="002448F0">
        <w:rPr>
          <w:sz w:val="16"/>
        </w:rPr>
        <w:t>does not believe that the prison system is “broken”</w:t>
      </w:r>
      <w:r w:rsidRPr="002448F0">
        <w:rPr>
          <w:sz w:val="12"/>
        </w:rPr>
        <w:t>¶</w:t>
      </w:r>
      <w:r w:rsidRPr="002448F0">
        <w:rPr>
          <w:sz w:val="16"/>
        </w:rPr>
        <w:t xml:space="preserve"> and in need of reform; indeed, it is, according to its own logic, working</w:t>
      </w:r>
      <w:r w:rsidRPr="002448F0">
        <w:rPr>
          <w:sz w:val="12"/>
        </w:rPr>
        <w:t>¶</w:t>
      </w:r>
      <w:r w:rsidRPr="002448F0">
        <w:rPr>
          <w:sz w:val="16"/>
        </w:rPr>
        <w:t xml:space="preserve"> quite well. Abolition necessarily </w:t>
      </w:r>
      <w:r w:rsidRPr="00E2627F">
        <w:rPr>
          <w:rStyle w:val="Emphasis"/>
          <w:highlight w:val="yellow"/>
        </w:rPr>
        <w:t>moves</w:t>
      </w:r>
      <w:r w:rsidRPr="00E2627F">
        <w:rPr>
          <w:rStyle w:val="StyleBoldUnderline"/>
          <w:highlight w:val="yellow"/>
        </w:rPr>
        <w:t xml:space="preserve"> </w:t>
      </w:r>
      <w:r w:rsidRPr="007334CA">
        <w:rPr>
          <w:rStyle w:val="StyleBoldUnderline"/>
        </w:rPr>
        <w:t xml:space="preserve">us </w:t>
      </w:r>
      <w:r w:rsidRPr="00E2627F">
        <w:rPr>
          <w:rStyle w:val="Emphasis"/>
          <w:highlight w:val="yellow"/>
        </w:rPr>
        <w:t>away</w:t>
      </w:r>
      <w:r w:rsidRPr="00E2627F">
        <w:rPr>
          <w:rStyle w:val="StyleBoldUnderline"/>
          <w:highlight w:val="yellow"/>
        </w:rPr>
        <w:t xml:space="preserve"> </w:t>
      </w:r>
      <w:r w:rsidRPr="00E2627F">
        <w:rPr>
          <w:rStyle w:val="Emphasis"/>
          <w:highlight w:val="yellow"/>
        </w:rPr>
        <w:t xml:space="preserve">from attempting to “fix”¶ the PIC </w:t>
      </w:r>
      <w:r w:rsidRPr="007334CA">
        <w:rPr>
          <w:rStyle w:val="StyleBoldUnderline"/>
        </w:rPr>
        <w:t xml:space="preserve">and </w:t>
      </w:r>
      <w:r w:rsidRPr="00E2627F">
        <w:rPr>
          <w:rStyle w:val="Emphasis"/>
          <w:highlight w:val="yellow"/>
        </w:rPr>
        <w:t>helps us imagine a</w:t>
      </w:r>
      <w:r w:rsidRPr="007334CA">
        <w:rPr>
          <w:rStyle w:val="StyleBoldUnderline"/>
        </w:rPr>
        <w:t xml:space="preserve">n entirely </w:t>
      </w:r>
      <w:r w:rsidRPr="00E2627F">
        <w:rPr>
          <w:rStyle w:val="Emphasis"/>
          <w:highlight w:val="yellow"/>
        </w:rPr>
        <w:t>different world</w:t>
      </w:r>
      <w:r w:rsidRPr="002448F0">
        <w:rPr>
          <w:sz w:val="16"/>
        </w:rPr>
        <w:t>—</w:t>
      </w:r>
      <w:r w:rsidRPr="00E2627F">
        <w:rPr>
          <w:rStyle w:val="Emphasis"/>
          <w:highlight w:val="yellow"/>
        </w:rPr>
        <w:t>one</w:t>
      </w:r>
      <w:r w:rsidRPr="00E2627F">
        <w:rPr>
          <w:sz w:val="16"/>
          <w:highlight w:val="yellow"/>
        </w:rPr>
        <w:t xml:space="preserve"> </w:t>
      </w:r>
      <w:r w:rsidRPr="002448F0">
        <w:rPr>
          <w:sz w:val="16"/>
        </w:rPr>
        <w:t>that is</w:t>
      </w:r>
      <w:r w:rsidRPr="002448F0">
        <w:rPr>
          <w:sz w:val="12"/>
        </w:rPr>
        <w:t>¶</w:t>
      </w:r>
      <w:r w:rsidRPr="002448F0">
        <w:rPr>
          <w:sz w:val="16"/>
        </w:rPr>
        <w:t xml:space="preserve"> </w:t>
      </w:r>
      <w:r w:rsidRPr="00E2627F">
        <w:rPr>
          <w:rStyle w:val="Emphasis"/>
          <w:highlight w:val="yellow"/>
        </w:rPr>
        <w:t>not</w:t>
      </w:r>
      <w:r w:rsidRPr="00E2627F">
        <w:rPr>
          <w:rStyle w:val="StyleBoldUnderline"/>
          <w:highlight w:val="yellow"/>
        </w:rPr>
        <w:t xml:space="preserve"> </w:t>
      </w:r>
      <w:r w:rsidRPr="00E2627F">
        <w:rPr>
          <w:rStyle w:val="Emphasis"/>
          <w:highlight w:val="yellow"/>
        </w:rPr>
        <w:t>built upon the</w:t>
      </w:r>
      <w:r w:rsidRPr="00E2627F">
        <w:rPr>
          <w:sz w:val="16"/>
          <w:highlight w:val="yellow"/>
        </w:rPr>
        <w:t xml:space="preserve"> </w:t>
      </w:r>
      <w:r w:rsidRPr="002448F0">
        <w:rPr>
          <w:sz w:val="16"/>
        </w:rPr>
        <w:t xml:space="preserve">historical and contemporary </w:t>
      </w:r>
      <w:r w:rsidRPr="00E2627F">
        <w:rPr>
          <w:rStyle w:val="Emphasis"/>
          <w:highlight w:val="yellow"/>
        </w:rPr>
        <w:t>legacies of</w:t>
      </w:r>
      <w:r w:rsidRPr="00E2627F">
        <w:rPr>
          <w:sz w:val="16"/>
          <w:highlight w:val="yellow"/>
        </w:rPr>
        <w:t xml:space="preserve"> </w:t>
      </w:r>
      <w:r w:rsidRPr="002448F0">
        <w:rPr>
          <w:sz w:val="16"/>
        </w:rPr>
        <w:t xml:space="preserve">the </w:t>
      </w:r>
      <w:r w:rsidRPr="007334CA">
        <w:rPr>
          <w:rStyle w:val="StyleBoldUnderline"/>
        </w:rPr>
        <w:t>racial</w:t>
      </w:r>
      <w:r w:rsidRPr="002448F0">
        <w:rPr>
          <w:sz w:val="16"/>
        </w:rPr>
        <w:t xml:space="preserve"> </w:t>
      </w:r>
      <w:r w:rsidRPr="007334CA">
        <w:rPr>
          <w:rStyle w:val="StyleBoldUnderline"/>
        </w:rPr>
        <w:t>and</w:t>
      </w:r>
      <w:r w:rsidRPr="002448F0">
        <w:rPr>
          <w:sz w:val="12"/>
        </w:rPr>
        <w:t>¶</w:t>
      </w:r>
      <w:r w:rsidRPr="002448F0">
        <w:rPr>
          <w:sz w:val="16"/>
        </w:rPr>
        <w:t xml:space="preserve"> </w:t>
      </w:r>
      <w:r w:rsidRPr="007334CA">
        <w:rPr>
          <w:rStyle w:val="StyleBoldUnderline"/>
        </w:rPr>
        <w:t>gendered</w:t>
      </w:r>
      <w:r w:rsidRPr="002448F0">
        <w:rPr>
          <w:sz w:val="16"/>
        </w:rPr>
        <w:t xml:space="preserve"> </w:t>
      </w:r>
      <w:r w:rsidRPr="00E2627F">
        <w:rPr>
          <w:rStyle w:val="Emphasis"/>
          <w:highlight w:val="yellow"/>
        </w:rPr>
        <w:t>brutality</w:t>
      </w:r>
      <w:r w:rsidRPr="00E2627F">
        <w:rPr>
          <w:sz w:val="16"/>
          <w:highlight w:val="yellow"/>
        </w:rPr>
        <w:t xml:space="preserve"> </w:t>
      </w:r>
      <w:r w:rsidRPr="002448F0">
        <w:rPr>
          <w:sz w:val="16"/>
        </w:rPr>
        <w:t>that maintain the power of the PIC. What this means</w:t>
      </w:r>
      <w:r w:rsidRPr="002448F0">
        <w:rPr>
          <w:sz w:val="12"/>
        </w:rPr>
        <w:t>¶</w:t>
      </w:r>
      <w:r w:rsidRPr="002448F0">
        <w:rPr>
          <w:sz w:val="16"/>
        </w:rPr>
        <w:t xml:space="preserve"> is that abolition is not a response to the belief that the PIC is so horrible</w:t>
      </w:r>
      <w:r w:rsidRPr="002448F0">
        <w:rPr>
          <w:sz w:val="12"/>
        </w:rPr>
        <w:t>¶</w:t>
      </w:r>
      <w:r w:rsidRPr="002448F0">
        <w:rPr>
          <w:sz w:val="16"/>
        </w:rPr>
        <w:t xml:space="preserve"> that reform would not be enough. Although we do believe that the PIC</w:t>
      </w:r>
      <w:r w:rsidRPr="002448F0">
        <w:rPr>
          <w:sz w:val="12"/>
        </w:rPr>
        <w:t>¶</w:t>
      </w:r>
      <w:r w:rsidRPr="002448F0">
        <w:rPr>
          <w:sz w:val="16"/>
        </w:rPr>
        <w:t xml:space="preserve"> is horrible and that reform is not enough, </w:t>
      </w:r>
      <w:r w:rsidRPr="00E2627F">
        <w:rPr>
          <w:rStyle w:val="StyleBoldUnderline"/>
          <w:highlight w:val="yellow"/>
        </w:rPr>
        <w:t>abolition radically restages our</w:t>
      </w:r>
      <w:r w:rsidRPr="00E2627F">
        <w:rPr>
          <w:rStyle w:val="StyleBoldUnderline"/>
          <w:sz w:val="12"/>
          <w:highlight w:val="yellow"/>
          <w:u w:val="none"/>
        </w:rPr>
        <w:t>¶</w:t>
      </w:r>
      <w:r w:rsidRPr="00E2627F">
        <w:rPr>
          <w:rStyle w:val="StyleBoldUnderline"/>
          <w:highlight w:val="yellow"/>
        </w:rPr>
        <w:t xml:space="preserve"> conversations</w:t>
      </w:r>
      <w:r w:rsidRPr="00E2627F">
        <w:rPr>
          <w:sz w:val="16"/>
          <w:highlight w:val="yellow"/>
        </w:rPr>
        <w:t xml:space="preserve"> </w:t>
      </w:r>
      <w:r w:rsidRPr="002448F0">
        <w:rPr>
          <w:sz w:val="16"/>
        </w:rPr>
        <w:t xml:space="preserve">and our ways of living and understanding as </w:t>
      </w:r>
      <w:r w:rsidRPr="00E2627F">
        <w:rPr>
          <w:rStyle w:val="StyleBoldUnderline"/>
          <w:highlight w:val="yellow"/>
        </w:rPr>
        <w:t>to undo our</w:t>
      </w:r>
      <w:r w:rsidRPr="00E2627F">
        <w:rPr>
          <w:rStyle w:val="StyleBoldUnderline"/>
          <w:sz w:val="12"/>
          <w:highlight w:val="yellow"/>
          <w:u w:val="none"/>
        </w:rPr>
        <w:t>¶</w:t>
      </w:r>
      <w:r w:rsidRPr="00E2627F">
        <w:rPr>
          <w:rStyle w:val="StyleBoldUnderline"/>
          <w:highlight w:val="yellow"/>
        </w:rPr>
        <w:t xml:space="preserve"> reliance on </w:t>
      </w:r>
      <w:r w:rsidRPr="005523E2">
        <w:rPr>
          <w:rStyle w:val="StyleBoldUnderline"/>
        </w:rPr>
        <w:t xml:space="preserve">the </w:t>
      </w:r>
      <w:r w:rsidRPr="00E2627F">
        <w:rPr>
          <w:rStyle w:val="StyleBoldUnderline"/>
          <w:highlight w:val="yellow"/>
        </w:rPr>
        <w:t>PIC</w:t>
      </w:r>
      <w:r w:rsidRPr="002448F0">
        <w:rPr>
          <w:sz w:val="16"/>
        </w:rPr>
        <w:t xml:space="preserve"> and its cultural logics. For us, abolition is not simply</w:t>
      </w:r>
      <w:r w:rsidRPr="002448F0">
        <w:rPr>
          <w:sz w:val="12"/>
        </w:rPr>
        <w:t>¶</w:t>
      </w:r>
      <w:r w:rsidRPr="002448F0">
        <w:rPr>
          <w:sz w:val="16"/>
        </w:rPr>
        <w:t xml:space="preserve"> a reaction to the PIC but a political commitment that makes the PIC</w:t>
      </w:r>
      <w:r w:rsidRPr="002448F0">
        <w:rPr>
          <w:sz w:val="12"/>
        </w:rPr>
        <w:t>¶</w:t>
      </w:r>
      <w:r w:rsidRPr="002448F0">
        <w:rPr>
          <w:sz w:val="16"/>
        </w:rPr>
        <w:t xml:space="preserve"> impossible. To this end, the </w:t>
      </w:r>
      <w:r w:rsidRPr="00F85F78">
        <w:rPr>
          <w:rStyle w:val="StyleBoldUnderline"/>
        </w:rPr>
        <w:t>time of abolition</w:t>
      </w:r>
      <w:r w:rsidRPr="002448F0">
        <w:rPr>
          <w:sz w:val="16"/>
        </w:rPr>
        <w:t xml:space="preserve"> </w:t>
      </w:r>
      <w:r w:rsidRPr="00F85F78">
        <w:rPr>
          <w:rStyle w:val="StyleBoldUnderline"/>
        </w:rPr>
        <w:t>is</w:t>
      </w:r>
      <w:r w:rsidRPr="002448F0">
        <w:rPr>
          <w:sz w:val="16"/>
        </w:rPr>
        <w:t xml:space="preserve"> both yet to come and already</w:t>
      </w:r>
      <w:r w:rsidRPr="002448F0">
        <w:rPr>
          <w:sz w:val="12"/>
        </w:rPr>
        <w:t>¶</w:t>
      </w:r>
      <w:r w:rsidRPr="002448F0">
        <w:rPr>
          <w:sz w:val="16"/>
        </w:rPr>
        <w:t xml:space="preserve"> </w:t>
      </w:r>
      <w:r w:rsidRPr="00F85F78">
        <w:rPr>
          <w:rStyle w:val="StyleBoldUnderline"/>
        </w:rPr>
        <w:t>here</w:t>
      </w:r>
      <w:r w:rsidRPr="002448F0">
        <w:rPr>
          <w:sz w:val="16"/>
        </w:rPr>
        <w:t xml:space="preserve">. In other words, while </w:t>
      </w:r>
      <w:r w:rsidRPr="00FD3A61">
        <w:rPr>
          <w:rStyle w:val="StyleBoldUnderline"/>
        </w:rPr>
        <w:t>we</w:t>
      </w:r>
      <w:r w:rsidRPr="002448F0">
        <w:rPr>
          <w:sz w:val="16"/>
        </w:rPr>
        <w:t xml:space="preserve"> </w:t>
      </w:r>
      <w:r w:rsidRPr="00FD3A61">
        <w:rPr>
          <w:rStyle w:val="StyleBoldUnderline"/>
        </w:rPr>
        <w:t>hold</w:t>
      </w:r>
      <w:r w:rsidRPr="002448F0">
        <w:rPr>
          <w:sz w:val="16"/>
        </w:rPr>
        <w:t xml:space="preserve"> on to </w:t>
      </w:r>
      <w:r w:rsidRPr="00FD3A61">
        <w:rPr>
          <w:rStyle w:val="StyleBoldUnderline"/>
        </w:rPr>
        <w:t>abolition as</w:t>
      </w:r>
      <w:r w:rsidRPr="002448F0">
        <w:rPr>
          <w:sz w:val="16"/>
        </w:rPr>
        <w:t xml:space="preserve"> a </w:t>
      </w:r>
      <w:r w:rsidRPr="00FD3A61">
        <w:rPr>
          <w:rStyle w:val="StyleBoldUnderline"/>
        </w:rPr>
        <w:t>politics</w:t>
      </w:r>
      <w:r w:rsidRPr="002448F0">
        <w:rPr>
          <w:sz w:val="16"/>
        </w:rPr>
        <w:t xml:space="preserve"> </w:t>
      </w:r>
      <w:r w:rsidRPr="00FD3A61">
        <w:rPr>
          <w:rStyle w:val="StyleBoldUnderline"/>
        </w:rPr>
        <w:t>for</w:t>
      </w:r>
      <w:r w:rsidRPr="002448F0">
        <w:rPr>
          <w:sz w:val="12"/>
        </w:rPr>
        <w:t>¶</w:t>
      </w:r>
      <w:r w:rsidRPr="002448F0">
        <w:rPr>
          <w:sz w:val="16"/>
        </w:rPr>
        <w:t xml:space="preserve"> doing </w:t>
      </w:r>
      <w:r w:rsidRPr="00FD3A61">
        <w:rPr>
          <w:rStyle w:val="StyleBoldUnderline"/>
        </w:rPr>
        <w:t>anti-PIC work</w:t>
      </w:r>
      <w:r w:rsidRPr="002448F0">
        <w:rPr>
          <w:sz w:val="16"/>
        </w:rPr>
        <w:t>, we also acknowledge there are countless ways that</w:t>
      </w:r>
      <w:r w:rsidRPr="002448F0">
        <w:rPr>
          <w:sz w:val="12"/>
        </w:rPr>
        <w:t>¶</w:t>
      </w:r>
      <w:r w:rsidRPr="002448F0">
        <w:rPr>
          <w:sz w:val="16"/>
        </w:rPr>
        <w:t xml:space="preserve"> abolition has been and continues to be here now. As a project dedicated to</w:t>
      </w:r>
      <w:r w:rsidRPr="002448F0">
        <w:rPr>
          <w:sz w:val="12"/>
        </w:rPr>
        <w:t>¶</w:t>
      </w:r>
      <w:r w:rsidRPr="002448F0">
        <w:rPr>
          <w:sz w:val="16"/>
        </w:rPr>
        <w:t xml:space="preserve"> radical deconstruction, </w:t>
      </w:r>
      <w:r w:rsidRPr="00986246">
        <w:rPr>
          <w:rStyle w:val="StyleBoldUnderline"/>
          <w:highlight w:val="yellow"/>
        </w:rPr>
        <w:t>abolition must</w:t>
      </w:r>
      <w:r w:rsidRPr="00B9245F">
        <w:rPr>
          <w:rStyle w:val="StyleBoldUnderline"/>
        </w:rPr>
        <w:t xml:space="preserve"> also </w:t>
      </w:r>
      <w:r w:rsidRPr="00986246">
        <w:rPr>
          <w:rStyle w:val="StyleBoldUnderline"/>
          <w:highlight w:val="yellow"/>
        </w:rPr>
        <w:t xml:space="preserve">include </w:t>
      </w:r>
      <w:r w:rsidRPr="00B9245F">
        <w:rPr>
          <w:rStyle w:val="StyleBoldUnderline"/>
        </w:rPr>
        <w:t xml:space="preserve">at its center a </w:t>
      </w:r>
      <w:r w:rsidRPr="00986246">
        <w:rPr>
          <w:rStyle w:val="StyleBoldUnderline"/>
          <w:highlight w:val="yellow"/>
        </w:rPr>
        <w:t>reworking</w:t>
      </w:r>
      <w:r w:rsidRPr="002448F0">
        <w:rPr>
          <w:rStyle w:val="StyleBoldUnderline"/>
          <w:sz w:val="12"/>
          <w:u w:val="none"/>
        </w:rPr>
        <w:t>¶</w:t>
      </w:r>
      <w:r w:rsidRPr="00B9245F">
        <w:rPr>
          <w:rStyle w:val="StyleBoldUnderline"/>
        </w:rPr>
        <w:t xml:space="preserve"> </w:t>
      </w:r>
      <w:r w:rsidRPr="00986246">
        <w:rPr>
          <w:rStyle w:val="StyleBoldUnderline"/>
          <w:highlight w:val="yellow"/>
        </w:rPr>
        <w:t xml:space="preserve">of gender </w:t>
      </w:r>
      <w:r w:rsidRPr="00B9245F">
        <w:rPr>
          <w:rStyle w:val="StyleBoldUnderline"/>
        </w:rPr>
        <w:t xml:space="preserve">and sexuality </w:t>
      </w:r>
      <w:r w:rsidRPr="00986246">
        <w:rPr>
          <w:rStyle w:val="StyleBoldUnderline"/>
          <w:highlight w:val="yellow"/>
        </w:rPr>
        <w:t>that displaces both heterosexuality and gender</w:t>
      </w:r>
      <w:r w:rsidRPr="002448F0">
        <w:rPr>
          <w:rStyle w:val="StyleBoldUnderline"/>
          <w:sz w:val="12"/>
          <w:u w:val="none"/>
        </w:rPr>
        <w:t>¶</w:t>
      </w:r>
      <w:r w:rsidRPr="00B9245F">
        <w:rPr>
          <w:rStyle w:val="StyleBoldUnderline"/>
        </w:rPr>
        <w:t xml:space="preserve"> </w:t>
      </w:r>
      <w:r w:rsidRPr="00986246">
        <w:rPr>
          <w:rStyle w:val="StyleBoldUnderline"/>
          <w:highlight w:val="yellow"/>
        </w:rPr>
        <w:t xml:space="preserve">normativity </w:t>
      </w:r>
      <w:r w:rsidRPr="00B9245F">
        <w:rPr>
          <w:rStyle w:val="StyleBoldUnderline"/>
        </w:rPr>
        <w:t>as measures of worth</w:t>
      </w:r>
      <w:r w:rsidRPr="002448F0">
        <w:rPr>
          <w:sz w:val="16"/>
        </w:rPr>
        <w:t>.1</w:t>
      </w:r>
    </w:p>
    <w:p w:rsidR="00202763" w:rsidRPr="000B6FAC" w:rsidRDefault="00202763" w:rsidP="00202763"/>
    <w:p w:rsidR="00202763" w:rsidRPr="00551578" w:rsidRDefault="00202763" w:rsidP="00202763">
      <w:pPr>
        <w:pStyle w:val="Heading2"/>
      </w:pPr>
      <w:r>
        <w:t xml:space="preserve">Part 3 is the Engagement </w:t>
      </w:r>
    </w:p>
    <w:p w:rsidR="00202763" w:rsidRDefault="00202763" w:rsidP="00202763">
      <w:pPr>
        <w:ind w:firstLine="720"/>
        <w:rPr>
          <w:sz w:val="16"/>
        </w:rPr>
      </w:pPr>
    </w:p>
    <w:p w:rsidR="00202763" w:rsidRPr="001612B0" w:rsidRDefault="00202763" w:rsidP="00202763">
      <w:pPr>
        <w:keepNext/>
        <w:keepLines/>
        <w:spacing w:before="200"/>
        <w:outlineLvl w:val="3"/>
        <w:rPr>
          <w:rFonts w:eastAsiaTheme="majorEastAsia" w:cstheme="majorBidi"/>
          <w:b/>
          <w:bCs/>
          <w:iCs/>
          <w:sz w:val="26"/>
        </w:rPr>
      </w:pPr>
      <w:r>
        <w:rPr>
          <w:rFonts w:eastAsiaTheme="majorEastAsia" w:cstheme="majorBidi"/>
          <w:b/>
          <w:bCs/>
          <w:iCs/>
          <w:sz w:val="26"/>
        </w:rPr>
        <w:t>Dismantling</w:t>
      </w:r>
      <w:r w:rsidRPr="0062599E">
        <w:rPr>
          <w:rFonts w:eastAsiaTheme="majorEastAsia" w:cstheme="majorBidi"/>
          <w:b/>
          <w:bCs/>
          <w:iCs/>
          <w:sz w:val="26"/>
        </w:rPr>
        <w:t xml:space="preserve"> incarceration is an effective combination of critique, action, and goals that holds reform and abolition in creative tension in order to maintain the advantages of both—we aren’t reformism, but non-reformist reforms towards abolition</w:t>
      </w:r>
      <w:r>
        <w:rPr>
          <w:rFonts w:eastAsiaTheme="majorEastAsia" w:cstheme="majorBidi"/>
          <w:b/>
          <w:bCs/>
          <w:iCs/>
          <w:sz w:val="26"/>
        </w:rPr>
        <w:t xml:space="preserve">. </w:t>
      </w:r>
      <w:r w:rsidRPr="0062599E">
        <w:rPr>
          <w:b/>
          <w:bCs/>
          <w:sz w:val="26"/>
        </w:rPr>
        <w:t>Berger 13</w:t>
      </w:r>
    </w:p>
    <w:p w:rsidR="00202763" w:rsidRPr="0062599E" w:rsidRDefault="00202763" w:rsidP="00202763">
      <w:r w:rsidRPr="0062599E">
        <w:t>[2013, Dan Berger is an Assistant Professor at the University of Washington Bothell, “Social Movements and Mass Incarceration: What is To Be Done?</w:t>
      </w:r>
      <w:proofErr w:type="gramStart"/>
      <w:r w:rsidRPr="0062599E">
        <w:t>”,</w:t>
      </w:r>
      <w:proofErr w:type="gramEnd"/>
      <w:r w:rsidRPr="0062599E">
        <w:t xml:space="preserve"> Souls: A Critical Journal of Black Politics, Culture, and Society, Volume 15, Issue 1-2, 2013, pages 3-18]</w:t>
      </w:r>
    </w:p>
    <w:p w:rsidR="00202763" w:rsidRPr="0062599E" w:rsidRDefault="00202763" w:rsidP="00202763">
      <w:pPr>
        <w:ind w:firstLine="720"/>
        <w:rPr>
          <w:b/>
          <w:iCs/>
          <w:u w:val="single"/>
          <w:bdr w:val="single" w:sz="18" w:space="0" w:color="auto"/>
        </w:rPr>
      </w:pPr>
      <w:r w:rsidRPr="0062599E">
        <w:rPr>
          <w:b/>
          <w:bCs/>
          <w:u w:val="single"/>
        </w:rPr>
        <w:t xml:space="preserve">The strategy of </w:t>
      </w:r>
      <w:r w:rsidRPr="00FC601C">
        <w:rPr>
          <w:b/>
          <w:bCs/>
          <w:highlight w:val="cyan"/>
          <w:u w:val="single"/>
        </w:rPr>
        <w:t xml:space="preserve">decarceration </w:t>
      </w:r>
      <w:r w:rsidRPr="00FC601C">
        <w:rPr>
          <w:b/>
          <w:iCs/>
          <w:highlight w:val="cyan"/>
          <w:u w:val="single"/>
          <w:bdr w:val="single" w:sz="18" w:space="0" w:color="auto"/>
        </w:rPr>
        <w:t xml:space="preserve">combines </w:t>
      </w:r>
      <w:r w:rsidRPr="003B2595">
        <w:rPr>
          <w:b/>
          <w:iCs/>
          <w:u w:val="single"/>
          <w:bdr w:val="single" w:sz="18" w:space="0" w:color="auto"/>
        </w:rPr>
        <w:t xml:space="preserve">radical </w:t>
      </w:r>
      <w:r w:rsidRPr="00FC601C">
        <w:rPr>
          <w:b/>
          <w:iCs/>
          <w:highlight w:val="cyan"/>
          <w:u w:val="single"/>
          <w:bdr w:val="single" w:sz="18" w:space="0" w:color="auto"/>
        </w:rPr>
        <w:t>critique</w:t>
      </w:r>
      <w:r w:rsidRPr="0062599E">
        <w:rPr>
          <w:b/>
          <w:iCs/>
          <w:u w:val="single"/>
          <w:bdr w:val="single" w:sz="18" w:space="0" w:color="auto"/>
        </w:rPr>
        <w:t xml:space="preserve">, </w:t>
      </w:r>
      <w:r w:rsidRPr="003B2595">
        <w:rPr>
          <w:b/>
          <w:iCs/>
          <w:u w:val="single"/>
          <w:bdr w:val="single" w:sz="18" w:space="0" w:color="auto"/>
        </w:rPr>
        <w:t xml:space="preserve">direct </w:t>
      </w:r>
      <w:r w:rsidRPr="00FC601C">
        <w:rPr>
          <w:b/>
          <w:iCs/>
          <w:highlight w:val="cyan"/>
          <w:u w:val="single"/>
          <w:bdr w:val="single" w:sz="18" w:space="0" w:color="auto"/>
        </w:rPr>
        <w:t>action</w:t>
      </w:r>
      <w:r w:rsidRPr="0062599E">
        <w:rPr>
          <w:b/>
          <w:iCs/>
          <w:u w:val="single"/>
          <w:bdr w:val="single" w:sz="18" w:space="0" w:color="auto"/>
        </w:rPr>
        <w:t xml:space="preserve">, </w:t>
      </w:r>
      <w:r w:rsidRPr="00FC601C">
        <w:rPr>
          <w:b/>
          <w:iCs/>
          <w:highlight w:val="cyan"/>
          <w:u w:val="single"/>
          <w:bdr w:val="single" w:sz="18" w:space="0" w:color="auto"/>
        </w:rPr>
        <w:t>and tangible goals for reducing the</w:t>
      </w:r>
      <w:r w:rsidRPr="0062599E">
        <w:rPr>
          <w:b/>
          <w:iCs/>
          <w:u w:val="single"/>
          <w:bdr w:val="single" w:sz="18" w:space="0" w:color="auto"/>
        </w:rPr>
        <w:t xml:space="preserve"> reach of the </w:t>
      </w:r>
      <w:r w:rsidRPr="00FC601C">
        <w:rPr>
          <w:b/>
          <w:iCs/>
          <w:highlight w:val="cyan"/>
          <w:u w:val="single"/>
          <w:bdr w:val="single" w:sz="18" w:space="0" w:color="auto"/>
        </w:rPr>
        <w:t>carceral state</w:t>
      </w:r>
      <w:r w:rsidRPr="0062599E">
        <w:rPr>
          <w:b/>
          <w:iCs/>
          <w:u w:val="single"/>
          <w:bdr w:val="single" w:sz="18" w:space="0" w:color="auto"/>
        </w:rPr>
        <w:t>.</w:t>
      </w:r>
      <w:r w:rsidRPr="0062599E">
        <w:rPr>
          <w:b/>
          <w:bCs/>
          <w:u w:val="single"/>
        </w:rPr>
        <w:t xml:space="preserve"> </w:t>
      </w:r>
      <w:r w:rsidRPr="00FC601C">
        <w:rPr>
          <w:b/>
          <w:bCs/>
          <w:highlight w:val="cyan"/>
          <w:u w:val="single"/>
        </w:rPr>
        <w:t xml:space="preserve">It is </w:t>
      </w:r>
      <w:r w:rsidRPr="003B2595">
        <w:rPr>
          <w:b/>
          <w:bCs/>
          <w:highlight w:val="cyan"/>
          <w:u w:val="single"/>
        </w:rPr>
        <w:t>a</w:t>
      </w:r>
      <w:r w:rsidRPr="003B2595">
        <w:rPr>
          <w:b/>
          <w:bCs/>
          <w:u w:val="single"/>
        </w:rPr>
        <w:t xml:space="preserve"> </w:t>
      </w:r>
      <w:r w:rsidRPr="003B2595">
        <w:rPr>
          <w:b/>
          <w:iCs/>
          <w:u w:val="single"/>
          <w:bdr w:val="single" w:sz="18" w:space="0" w:color="auto"/>
        </w:rPr>
        <w:t xml:space="preserve">coalitional </w:t>
      </w:r>
      <w:r w:rsidRPr="00FC601C">
        <w:rPr>
          <w:b/>
          <w:iCs/>
          <w:highlight w:val="cyan"/>
          <w:u w:val="single"/>
          <w:bdr w:val="single" w:sz="18" w:space="0" w:color="auto"/>
        </w:rPr>
        <w:t xml:space="preserve">strategy that works to shrink the </w:t>
      </w:r>
      <w:r w:rsidRPr="003B2595">
        <w:rPr>
          <w:b/>
          <w:iCs/>
          <w:u w:val="single"/>
          <w:bdr w:val="single" w:sz="18" w:space="0" w:color="auto"/>
        </w:rPr>
        <w:t xml:space="preserve">prison </w:t>
      </w:r>
      <w:r w:rsidRPr="00FC601C">
        <w:rPr>
          <w:b/>
          <w:iCs/>
          <w:highlight w:val="cyan"/>
          <w:u w:val="single"/>
          <w:bdr w:val="single" w:sz="18" w:space="0" w:color="auto"/>
        </w:rPr>
        <w:t xml:space="preserve">system through </w:t>
      </w:r>
      <w:r w:rsidRPr="003B2595">
        <w:rPr>
          <w:b/>
          <w:iCs/>
          <w:u w:val="single"/>
          <w:bdr w:val="single" w:sz="18" w:space="0" w:color="auto"/>
        </w:rPr>
        <w:t xml:space="preserve">a combination of </w:t>
      </w:r>
      <w:r w:rsidRPr="00FC601C">
        <w:rPr>
          <w:b/>
          <w:iCs/>
          <w:highlight w:val="cyan"/>
          <w:u w:val="single"/>
          <w:bdr w:val="single" w:sz="18" w:space="0" w:color="auto"/>
        </w:rPr>
        <w:t>pragmatic demands</w:t>
      </w:r>
      <w:r w:rsidRPr="00FC601C">
        <w:rPr>
          <w:b/>
          <w:bCs/>
          <w:highlight w:val="cyan"/>
          <w:u w:val="single"/>
        </w:rPr>
        <w:t xml:space="preserve"> </w:t>
      </w:r>
      <w:r w:rsidRPr="003B2595">
        <w:rPr>
          <w:b/>
          <w:bCs/>
          <w:u w:val="single"/>
        </w:rPr>
        <w:t xml:space="preserve">and </w:t>
      </w:r>
      <w:r w:rsidRPr="003B2595">
        <w:rPr>
          <w:b/>
          <w:iCs/>
          <w:u w:val="single"/>
          <w:bdr w:val="single" w:sz="18" w:space="0" w:color="auto"/>
        </w:rPr>
        <w:t>far-reaching</w:t>
      </w:r>
      <w:r w:rsidRPr="00FC601C">
        <w:rPr>
          <w:b/>
          <w:iCs/>
          <w:highlight w:val="cyan"/>
          <w:u w:val="single"/>
          <w:bdr w:val="single" w:sz="18" w:space="0" w:color="auto"/>
        </w:rPr>
        <w:t>, open-ended critique</w:t>
      </w:r>
      <w:r w:rsidRPr="00FC601C">
        <w:rPr>
          <w:sz w:val="14"/>
          <w:highlight w:val="cyan"/>
        </w:rPr>
        <w:t xml:space="preserve">. </w:t>
      </w:r>
      <w:r w:rsidRPr="00FC601C">
        <w:rPr>
          <w:b/>
          <w:bCs/>
          <w:highlight w:val="cyan"/>
          <w:u w:val="single"/>
        </w:rPr>
        <w:t xml:space="preserve">It is </w:t>
      </w:r>
      <w:r w:rsidRPr="00FC601C">
        <w:rPr>
          <w:b/>
          <w:iCs/>
          <w:highlight w:val="cyan"/>
          <w:u w:val="single"/>
          <w:bdr w:val="single" w:sz="18" w:space="0" w:color="auto"/>
        </w:rPr>
        <w:t>reform in pursuit of abolition</w:t>
      </w:r>
      <w:r w:rsidRPr="0062599E">
        <w:rPr>
          <w:sz w:val="14"/>
        </w:rPr>
        <w:t xml:space="preserve">. Indeed, </w:t>
      </w:r>
      <w:r w:rsidRPr="00FC601C">
        <w:rPr>
          <w:b/>
          <w:bCs/>
          <w:highlight w:val="cyan"/>
          <w:u w:val="single"/>
        </w:rPr>
        <w:t xml:space="preserve">decarceration allows a </w:t>
      </w:r>
      <w:r w:rsidRPr="00FC601C">
        <w:rPr>
          <w:b/>
          <w:iCs/>
          <w:highlight w:val="cyan"/>
          <w:u w:val="single"/>
          <w:bdr w:val="single" w:sz="18" w:space="0" w:color="auto"/>
        </w:rPr>
        <w:t>strategic launch pad for</w:t>
      </w:r>
      <w:r w:rsidRPr="0062599E">
        <w:rPr>
          <w:b/>
          <w:iCs/>
          <w:u w:val="single"/>
          <w:bdr w:val="single" w:sz="18" w:space="0" w:color="auto"/>
        </w:rPr>
        <w:t xml:space="preserve"> the politics of </w:t>
      </w:r>
      <w:r w:rsidRPr="00FC601C">
        <w:rPr>
          <w:b/>
          <w:iCs/>
          <w:highlight w:val="cyan"/>
          <w:u w:val="single"/>
          <w:bdr w:val="single" w:sz="18" w:space="0" w:color="auto"/>
        </w:rPr>
        <w:t>abolition</w:t>
      </w:r>
      <w:r w:rsidRPr="0062599E">
        <w:rPr>
          <w:sz w:val="14"/>
        </w:rPr>
        <w:t xml:space="preserve">, </w:t>
      </w:r>
      <w:r w:rsidRPr="00FC601C">
        <w:rPr>
          <w:b/>
          <w:bCs/>
          <w:highlight w:val="cyan"/>
          <w:u w:val="single"/>
        </w:rPr>
        <w:t>providing</w:t>
      </w:r>
      <w:r w:rsidRPr="0062599E">
        <w:rPr>
          <w:b/>
          <w:bCs/>
          <w:u w:val="single"/>
        </w:rPr>
        <w:t xml:space="preserve"> what has been </w:t>
      </w:r>
      <w:r w:rsidRPr="00FC601C">
        <w:rPr>
          <w:b/>
          <w:bCs/>
          <w:highlight w:val="cyan"/>
          <w:u w:val="single"/>
        </w:rPr>
        <w:t>an</w:t>
      </w:r>
      <w:r w:rsidRPr="0062599E">
        <w:rPr>
          <w:b/>
          <w:bCs/>
          <w:u w:val="single"/>
        </w:rPr>
        <w:t xml:space="preserve"> </w:t>
      </w:r>
      <w:r w:rsidRPr="0062599E">
        <w:rPr>
          <w:b/>
          <w:iCs/>
          <w:u w:val="single"/>
          <w:bdr w:val="single" w:sz="18" w:space="0" w:color="auto"/>
        </w:rPr>
        <w:t xml:space="preserve">exciting but </w:t>
      </w:r>
      <w:r w:rsidRPr="00FC601C">
        <w:rPr>
          <w:b/>
          <w:iCs/>
          <w:highlight w:val="cyan"/>
          <w:u w:val="single"/>
          <w:bdr w:val="single" w:sz="18" w:space="0" w:color="auto"/>
        </w:rPr>
        <w:t>abstract framework with a course of action</w:t>
      </w:r>
      <w:r w:rsidRPr="0062599E">
        <w:rPr>
          <w:sz w:val="14"/>
        </w:rPr>
        <w:t xml:space="preserve">. 32 </w:t>
      </w:r>
      <w:r w:rsidRPr="002B4B68">
        <w:rPr>
          <w:b/>
          <w:bCs/>
          <w:u w:val="single"/>
        </w:rPr>
        <w:t>Rather than juxtapose pragmatism and radicalism</w:t>
      </w:r>
      <w:r w:rsidRPr="0062599E">
        <w:rPr>
          <w:sz w:val="14"/>
        </w:rPr>
        <w:t xml:space="preserve">, as has so often happened in the realm of radical activism, </w:t>
      </w:r>
      <w:r w:rsidRPr="0062599E">
        <w:rPr>
          <w:b/>
          <w:bCs/>
          <w:u w:val="single"/>
        </w:rPr>
        <w:t xml:space="preserve">the strategy of </w:t>
      </w:r>
      <w:r w:rsidRPr="002B4B68">
        <w:rPr>
          <w:b/>
          <w:bCs/>
          <w:u w:val="single"/>
        </w:rPr>
        <w:t xml:space="preserve">decarceration </w:t>
      </w:r>
      <w:r w:rsidRPr="002B4B68">
        <w:rPr>
          <w:b/>
          <w:iCs/>
          <w:u w:val="single"/>
          <w:bdr w:val="single" w:sz="18" w:space="0" w:color="auto"/>
        </w:rPr>
        <w:t>seeks to hold them in creative tension</w:t>
      </w:r>
      <w:r w:rsidRPr="0062599E">
        <w:rPr>
          <w:sz w:val="14"/>
        </w:rPr>
        <w:t xml:space="preserve">. </w:t>
      </w:r>
      <w:r w:rsidRPr="00585C08">
        <w:rPr>
          <w:b/>
          <w:bCs/>
          <w:u w:val="single"/>
        </w:rPr>
        <w:t>It is</w:t>
      </w:r>
      <w:r w:rsidRPr="0062599E">
        <w:rPr>
          <w:b/>
          <w:bCs/>
          <w:u w:val="single"/>
        </w:rPr>
        <w:t xml:space="preserve"> a strategy </w:t>
      </w:r>
      <w:r w:rsidRPr="00585C08">
        <w:rPr>
          <w:b/>
          <w:bCs/>
          <w:u w:val="single"/>
        </w:rPr>
        <w:t xml:space="preserve">in </w:t>
      </w:r>
      <w:r w:rsidRPr="00585C08">
        <w:rPr>
          <w:b/>
          <w:iCs/>
          <w:u w:val="single"/>
          <w:bdr w:val="single" w:sz="18" w:space="0" w:color="auto"/>
        </w:rPr>
        <w:t>the best tradition of the black freedom struggle</w:t>
      </w:r>
      <w:r w:rsidRPr="00585C08">
        <w:rPr>
          <w:b/>
          <w:bCs/>
          <w:u w:val="single"/>
        </w:rPr>
        <w:t>.</w:t>
      </w:r>
      <w:r w:rsidRPr="00585C08">
        <w:rPr>
          <w:sz w:val="14"/>
        </w:rPr>
        <w:t xml:space="preserve"> </w:t>
      </w:r>
      <w:r w:rsidRPr="00585C08">
        <w:rPr>
          <w:b/>
          <w:bCs/>
          <w:u w:val="single"/>
        </w:rPr>
        <w:t xml:space="preserve">It </w:t>
      </w:r>
      <w:r w:rsidRPr="0062599E">
        <w:rPr>
          <w:b/>
          <w:bCs/>
          <w:u w:val="single"/>
        </w:rPr>
        <w:t xml:space="preserve">is a strategy that </w:t>
      </w:r>
      <w:r w:rsidRPr="00585C08">
        <w:rPr>
          <w:b/>
          <w:bCs/>
          <w:u w:val="single"/>
        </w:rPr>
        <w:t xml:space="preserve">seeks to </w:t>
      </w:r>
      <w:r w:rsidRPr="00585C08">
        <w:rPr>
          <w:b/>
          <w:iCs/>
          <w:u w:val="single"/>
          <w:bdr w:val="single" w:sz="18" w:space="0" w:color="auto"/>
        </w:rPr>
        <w:t>take advantage of political conditions without sacrificing its political vision</w:t>
      </w:r>
      <w:r w:rsidRPr="0062599E">
        <w:rPr>
          <w:sz w:val="14"/>
        </w:rPr>
        <w:t xml:space="preserve">. Today </w:t>
      </w:r>
      <w:r w:rsidRPr="0062599E">
        <w:rPr>
          <w:b/>
          <w:bCs/>
          <w:u w:val="single"/>
        </w:rPr>
        <w:t>we are in a moment where it is possible</w:t>
      </w:r>
      <w:r w:rsidRPr="0062599E">
        <w:rPr>
          <w:sz w:val="14"/>
        </w:rPr>
        <w:t xml:space="preserve">, in the words of an organizer whose work successfully closed Illinois's infamous supermax prison Tamms in January 2013, </w:t>
      </w:r>
      <w:r w:rsidRPr="0062599E">
        <w:rPr>
          <w:b/>
          <w:bCs/>
          <w:u w:val="single"/>
        </w:rPr>
        <w:t>to confront prisons as both an economic and a moral necessity.</w:t>
      </w:r>
      <w:r w:rsidRPr="0062599E">
        <w:rPr>
          <w:sz w:val="14"/>
        </w:rPr>
        <w:t xml:space="preserve"> 33 Prisons bring together diverse forms of oppression across race, class, gender, sexuality, </w:t>
      </w:r>
      <w:proofErr w:type="gramStart"/>
      <w:r w:rsidRPr="0062599E">
        <w:rPr>
          <w:sz w:val="14"/>
        </w:rPr>
        <w:t>citizenship</w:t>
      </w:r>
      <w:proofErr w:type="gramEnd"/>
      <w:r w:rsidRPr="0062599E">
        <w:rPr>
          <w:sz w:val="14"/>
        </w:rPr>
        <w:t xml:space="preserve"> status, HIV status and beyond. </w:t>
      </w:r>
      <w:r w:rsidRPr="0062599E">
        <w:rPr>
          <w:b/>
          <w:bCs/>
          <w:u w:val="single"/>
        </w:rPr>
        <w:t xml:space="preserve">The </w:t>
      </w:r>
      <w:r w:rsidRPr="00585C08">
        <w:rPr>
          <w:b/>
          <w:bCs/>
          <w:u w:val="single"/>
        </w:rPr>
        <w:t>movements against them</w:t>
      </w:r>
      <w:r w:rsidRPr="00585C08">
        <w:rPr>
          <w:sz w:val="14"/>
        </w:rPr>
        <w:t xml:space="preserve">, therefore, </w:t>
      </w:r>
      <w:r w:rsidRPr="00585C08">
        <w:rPr>
          <w:b/>
          <w:bCs/>
          <w:u w:val="single"/>
        </w:rPr>
        <w:t xml:space="preserve">will need to bring together </w:t>
      </w:r>
      <w:r w:rsidRPr="00585C08">
        <w:rPr>
          <w:b/>
          <w:iCs/>
          <w:u w:val="single"/>
          <w:bdr w:val="single" w:sz="18" w:space="0" w:color="auto"/>
        </w:rPr>
        <w:t>diverse communities</w:t>
      </w:r>
      <w:r w:rsidRPr="0062599E">
        <w:rPr>
          <w:b/>
          <w:iCs/>
          <w:u w:val="single"/>
          <w:bdr w:val="single" w:sz="18" w:space="0" w:color="auto"/>
        </w:rPr>
        <w:t xml:space="preserve"> of resistance.</w:t>
      </w:r>
      <w:r w:rsidRPr="0062599E">
        <w:rPr>
          <w:b/>
          <w:bCs/>
          <w:u w:val="single"/>
        </w:rPr>
        <w:t xml:space="preserve"> </w:t>
      </w:r>
      <w:r w:rsidRPr="0062599E">
        <w:rPr>
          <w:sz w:val="14"/>
        </w:rPr>
        <w:t xml:space="preserve">They will need to unite people across a range of issues, identities, and sectors. That is the coalition underlying groups such as Californians United for a Responsible Budget (CURB), the Nation Inside initiative, and Decarcerate PA. </w:t>
      </w:r>
      <w:r w:rsidRPr="00585C08">
        <w:rPr>
          <w:b/>
          <w:bCs/>
          <w:u w:val="single"/>
        </w:rPr>
        <w:t xml:space="preserve">The fight against prisons is </w:t>
      </w:r>
      <w:r w:rsidRPr="00585C08">
        <w:rPr>
          <w:b/>
          <w:iCs/>
          <w:u w:val="single"/>
          <w:bdr w:val="single" w:sz="18" w:space="0" w:color="auto"/>
        </w:rPr>
        <w:t>both a targeted campaign</w:t>
      </w:r>
      <w:r w:rsidRPr="00585C08">
        <w:rPr>
          <w:b/>
          <w:bCs/>
          <w:u w:val="single"/>
        </w:rPr>
        <w:t xml:space="preserve"> and a </w:t>
      </w:r>
      <w:r w:rsidRPr="00585C08">
        <w:rPr>
          <w:b/>
          <w:iCs/>
          <w:u w:val="single"/>
          <w:bdr w:val="single" w:sz="18" w:space="0" w:color="auto"/>
        </w:rPr>
        <w:t>broad-based struggle for social justice</w:t>
      </w:r>
      <w:r w:rsidRPr="0062599E">
        <w:rPr>
          <w:b/>
          <w:bCs/>
          <w:u w:val="single"/>
        </w:rPr>
        <w:t>.</w:t>
      </w:r>
      <w:r w:rsidRPr="0062599E">
        <w:rPr>
          <w:sz w:val="14"/>
        </w:rPr>
        <w:t xml:space="preserve"> These movements must include the leadership by those directly affected while at the same work to understand that prisons affect us all. This message is the legacy of prison rebellions from Attica in 1971 to Pelican Bay in 2012. </w:t>
      </w:r>
      <w:r w:rsidRPr="00FC601C">
        <w:rPr>
          <w:b/>
          <w:bCs/>
          <w:highlight w:val="cyan"/>
          <w:u w:val="single"/>
        </w:rPr>
        <w:t xml:space="preserve">The challenge is to </w:t>
      </w:r>
      <w:r w:rsidRPr="00FC601C">
        <w:rPr>
          <w:b/>
          <w:iCs/>
          <w:highlight w:val="cyan"/>
          <w:u w:val="single"/>
          <w:bdr w:val="single" w:sz="18" w:space="0" w:color="auto"/>
        </w:rPr>
        <w:t>maintain the aspirational elements</w:t>
      </w:r>
      <w:r w:rsidRPr="0062599E">
        <w:rPr>
          <w:b/>
          <w:iCs/>
          <w:u w:val="single"/>
          <w:bdr w:val="single" w:sz="18" w:space="0" w:color="auto"/>
        </w:rPr>
        <w:t xml:space="preserve"> of that message </w:t>
      </w:r>
      <w:r w:rsidRPr="00FC601C">
        <w:rPr>
          <w:b/>
          <w:iCs/>
          <w:highlight w:val="cyan"/>
          <w:u w:val="single"/>
          <w:bdr w:val="single" w:sz="18" w:space="0" w:color="auto"/>
        </w:rPr>
        <w:t>while</w:t>
      </w:r>
      <w:r w:rsidRPr="0062599E">
        <w:rPr>
          <w:b/>
          <w:iCs/>
          <w:u w:val="single"/>
          <w:bdr w:val="single" w:sz="18" w:space="0" w:color="auto"/>
        </w:rPr>
        <w:t xml:space="preserve"> at the same time </w:t>
      </w:r>
      <w:r w:rsidRPr="00FC601C">
        <w:rPr>
          <w:b/>
          <w:iCs/>
          <w:highlight w:val="cyan"/>
          <w:u w:val="single"/>
          <w:bdr w:val="single" w:sz="18" w:space="0" w:color="auto"/>
        </w:rPr>
        <w:t>translating it into a political program</w:t>
      </w:r>
      <w:r w:rsidRPr="00585C08">
        <w:rPr>
          <w:b/>
          <w:bCs/>
          <w:u w:val="single"/>
        </w:rPr>
        <w:t>.</w:t>
      </w:r>
      <w:r w:rsidRPr="00585C08">
        <w:rPr>
          <w:sz w:val="14"/>
        </w:rPr>
        <w:t xml:space="preserve"> </w:t>
      </w:r>
      <w:r w:rsidRPr="00585C08">
        <w:rPr>
          <w:b/>
          <w:bCs/>
          <w:u w:val="single"/>
        </w:rPr>
        <w:t>Decarceration</w:t>
      </w:r>
      <w:r w:rsidRPr="00585C08">
        <w:rPr>
          <w:sz w:val="14"/>
        </w:rPr>
        <w:t xml:space="preserve">, therefore, </w:t>
      </w:r>
      <w:r w:rsidRPr="00585C08">
        <w:rPr>
          <w:b/>
          <w:iCs/>
          <w:u w:val="single"/>
          <w:bdr w:val="single" w:sz="18" w:space="0" w:color="auto"/>
        </w:rPr>
        <w:t>works not only to shrink the prison system</w:t>
      </w:r>
      <w:r w:rsidRPr="0062599E">
        <w:rPr>
          <w:b/>
          <w:iCs/>
          <w:u w:val="single"/>
          <w:bdr w:val="single" w:sz="18" w:space="0" w:color="auto"/>
        </w:rPr>
        <w:t xml:space="preserve"> </w:t>
      </w:r>
      <w:proofErr w:type="gramStart"/>
      <w:r w:rsidRPr="0062599E">
        <w:rPr>
          <w:b/>
          <w:iCs/>
          <w:u w:val="single"/>
          <w:bdr w:val="single" w:sz="18" w:space="0" w:color="auto"/>
        </w:rPr>
        <w:t>but</w:t>
      </w:r>
      <w:proofErr w:type="gramEnd"/>
      <w:r w:rsidRPr="0062599E">
        <w:rPr>
          <w:b/>
          <w:iCs/>
          <w:u w:val="single"/>
          <w:bdr w:val="single" w:sz="18" w:space="0" w:color="auto"/>
        </w:rPr>
        <w:t xml:space="preserve"> to expand community cohesion and maximize what can only be called freedom</w:t>
      </w:r>
      <w:r w:rsidRPr="0062599E">
        <w:rPr>
          <w:sz w:val="14"/>
        </w:rPr>
        <w:t xml:space="preserve">. </w:t>
      </w:r>
      <w:r w:rsidRPr="0062599E">
        <w:rPr>
          <w:b/>
          <w:bCs/>
          <w:u w:val="single"/>
        </w:rPr>
        <w:t xml:space="preserve">Political repression and mass incarceration are joined at the hip. The struggles against austerity, carcerality, and social oppression, the struggles for restorative and transformative justice, for grassroots empowerment and social justice </w:t>
      </w:r>
      <w:r w:rsidRPr="0062599E">
        <w:rPr>
          <w:b/>
          <w:iCs/>
          <w:u w:val="single"/>
          <w:bdr w:val="single" w:sz="18" w:space="0" w:color="auto"/>
        </w:rPr>
        <w:t>must be equally interconnected</w:t>
      </w:r>
      <w:r w:rsidRPr="0062599E">
        <w:rPr>
          <w:b/>
          <w:bCs/>
          <w:u w:val="single"/>
        </w:rPr>
        <w:t>.</w:t>
      </w:r>
      <w:r w:rsidRPr="0062599E">
        <w:rPr>
          <w:sz w:val="14"/>
        </w:rPr>
        <w:t xml:space="preserve"> For </w:t>
      </w:r>
      <w:r w:rsidRPr="0062599E">
        <w:rPr>
          <w:b/>
          <w:bCs/>
          <w:u w:val="single"/>
        </w:rPr>
        <w:t>it is only when the movement against prisons is as interwoven in the social fabric of popular resistance as the expansion of prisons has been stitched into the wider framework of society that we might hope to supplant the carceral state</w:t>
      </w:r>
      <w:r w:rsidRPr="0062599E">
        <w:rPr>
          <w:sz w:val="14"/>
        </w:rPr>
        <w:t xml:space="preserve">. There are many obstacles on the path toward decarceration; the existence of a strategy hardly guarantees its success. Until now, I have focused largely on the challenges internal to the movement, but there are even taller hurdles to jump in encountering (much less transforming) the deeply entrenched carceral state. Perhaps the biggest challenge, paradoxically, comes from the growing consensus, rooted in the collective fiscal troubles of individual states, that there is a need for prison reform. In that context, a range of politicians, think tanks, and nonprofit organizations—from Right on Crime to the Council on State Governments and the Pew Charitable Trusts—have offered a spate of neoliberal reforms that trumpet free market solutions, privatization, or shifting the emphasis away from prisons but still within the power of the carceral state. Examples include the “Justice Reinvestment” processes utilized by states such as Texas and Pennsylvania that have called for greater funding to police and conservative victim's rights advocates while leaving untouched some of the worst elements of excessive punishment. These </w:t>
      </w:r>
      <w:r w:rsidRPr="0062599E">
        <w:rPr>
          <w:b/>
          <w:bCs/>
          <w:u w:val="single"/>
        </w:rPr>
        <w:t>neoliberal reforms can</w:t>
      </w:r>
      <w:r w:rsidRPr="0062599E">
        <w:rPr>
          <w:sz w:val="14"/>
        </w:rPr>
        <w:t xml:space="preserve"> also </w:t>
      </w:r>
      <w:r w:rsidRPr="0062599E">
        <w:rPr>
          <w:b/>
          <w:bCs/>
          <w:u w:val="single"/>
        </w:rPr>
        <w:t>be found in the sudden burst of attention paid to “reentry services” that are not community-led and may be operated by private, conservative entities.</w:t>
      </w:r>
      <w:r w:rsidRPr="0062599E">
        <w:rPr>
          <w:sz w:val="14"/>
        </w:rPr>
        <w:t xml:space="preserve"> 34 Perhaps the grandest example can be found in California, where a Supreme Court ruling that overcrowding in the state's prisons constituted cruel and unusual punishment has been met with a proposal for “realignment,” that shifts the burden from state prisons to county jails. 35 A combination of institutional intransigence and ideological commitment to punish makes the road ahead steep. </w:t>
      </w:r>
      <w:r w:rsidRPr="00585C08">
        <w:rPr>
          <w:b/>
          <w:bCs/>
          <w:u w:val="single"/>
        </w:rPr>
        <w:t xml:space="preserve">Even as many </w:t>
      </w:r>
      <w:r w:rsidRPr="00CA78D3">
        <w:rPr>
          <w:b/>
          <w:bCs/>
          <w:u w:val="single"/>
        </w:rPr>
        <w:t xml:space="preserve">states move to shrink </w:t>
      </w:r>
      <w:r w:rsidRPr="001471DC">
        <w:rPr>
          <w:b/>
          <w:bCs/>
          <w:u w:val="single"/>
        </w:rPr>
        <w:t>their</w:t>
      </w:r>
      <w:r w:rsidRPr="00FC601C">
        <w:rPr>
          <w:b/>
          <w:bCs/>
          <w:highlight w:val="cyan"/>
          <w:u w:val="single"/>
        </w:rPr>
        <w:t xml:space="preserve"> </w:t>
      </w:r>
      <w:r w:rsidRPr="00CA78D3">
        <w:rPr>
          <w:b/>
          <w:bCs/>
          <w:u w:val="single"/>
        </w:rPr>
        <w:t>prison populations</w:t>
      </w:r>
      <w:r w:rsidRPr="0062599E">
        <w:rPr>
          <w:b/>
          <w:bCs/>
          <w:u w:val="single"/>
        </w:rPr>
        <w:t xml:space="preserve">, </w:t>
      </w:r>
      <w:r w:rsidRPr="001471DC">
        <w:rPr>
          <w:b/>
          <w:bCs/>
          <w:u w:val="single"/>
        </w:rPr>
        <w:t xml:space="preserve">they </w:t>
      </w:r>
      <w:r w:rsidRPr="00CA78D3">
        <w:rPr>
          <w:b/>
          <w:bCs/>
          <w:u w:val="single"/>
        </w:rPr>
        <w:t xml:space="preserve">have </w:t>
      </w:r>
      <w:r w:rsidRPr="0062599E">
        <w:rPr>
          <w:b/>
          <w:bCs/>
          <w:u w:val="single"/>
        </w:rPr>
        <w:t xml:space="preserve">done so in ways that have </w:t>
      </w:r>
      <w:r w:rsidRPr="001471DC">
        <w:rPr>
          <w:b/>
          <w:bCs/>
          <w:u w:val="single"/>
        </w:rPr>
        <w:t xml:space="preserve">left in place </w:t>
      </w:r>
      <w:r w:rsidRPr="00CA78D3">
        <w:rPr>
          <w:b/>
          <w:bCs/>
          <w:u w:val="single"/>
        </w:rPr>
        <w:t>the deepest markings of the carceral state</w:t>
      </w:r>
      <w:r w:rsidRPr="0062599E">
        <w:rPr>
          <w:b/>
          <w:bCs/>
          <w:u w:val="single"/>
        </w:rPr>
        <w:t>, such as the use of life sentences and solitary confinement, and the criminalization of immigrants</w:t>
      </w:r>
      <w:r w:rsidRPr="0062599E">
        <w:rPr>
          <w:sz w:val="14"/>
        </w:rPr>
        <w:t xml:space="preserve">. </w:t>
      </w:r>
      <w:r w:rsidRPr="00FC601C">
        <w:rPr>
          <w:b/>
          <w:bCs/>
          <w:highlight w:val="cyan"/>
          <w:u w:val="single"/>
        </w:rPr>
        <w:t xml:space="preserve">Social movements will </w:t>
      </w:r>
      <w:r w:rsidRPr="00FC601C">
        <w:rPr>
          <w:b/>
          <w:iCs/>
          <w:highlight w:val="cyan"/>
          <w:u w:val="single"/>
          <w:bdr w:val="single" w:sz="18" w:space="0" w:color="auto"/>
        </w:rPr>
        <w:t>need to confront the underlying ideologies that hold that there is an “acceptable” level of widespread imprisonment</w:t>
      </w:r>
      <w:r w:rsidRPr="0062599E">
        <w:rPr>
          <w:sz w:val="14"/>
        </w:rPr>
        <w:t>, that there is a specter of villainy out there—be they “illegal immigrants,” “cop killers,” “sex criminals”—</w:t>
      </w:r>
      <w:r w:rsidRPr="0062599E">
        <w:rPr>
          <w:b/>
          <w:bCs/>
          <w:u w:val="single"/>
        </w:rPr>
        <w:t>waiting in the wings to destroy the American way of life</w:t>
      </w:r>
      <w:r w:rsidRPr="0062599E">
        <w:rPr>
          <w:sz w:val="14"/>
        </w:rPr>
        <w:t xml:space="preserve">. 36 </w:t>
      </w:r>
      <w:r w:rsidRPr="00250821">
        <w:rPr>
          <w:b/>
          <w:iCs/>
          <w:u w:val="single"/>
          <w:bdr w:val="single" w:sz="18" w:space="0" w:color="auto"/>
        </w:rPr>
        <w:t>There is a risk</w:t>
      </w:r>
      <w:r w:rsidRPr="00250821">
        <w:rPr>
          <w:b/>
          <w:bCs/>
          <w:u w:val="single"/>
        </w:rPr>
        <w:t>, inherent in the sordid history of prison reform, that the current reform impulse will be bifurcated along poorly defined notions of “deservingness” that will continue to uphold the carceral logic that separates “good people” from “bad people”</w:t>
      </w:r>
      <w:r w:rsidRPr="0062599E">
        <w:rPr>
          <w:b/>
          <w:bCs/>
          <w:u w:val="single"/>
        </w:rPr>
        <w:t xml:space="preserve"> and which decides that no fate is too harsh for those deemed unworthy of social inclusion.</w:t>
      </w:r>
      <w:r w:rsidRPr="0062599E">
        <w:rPr>
          <w:sz w:val="14"/>
        </w:rPr>
        <w:t xml:space="preserve"> </w:t>
      </w:r>
      <w:r w:rsidRPr="00250821">
        <w:rPr>
          <w:b/>
          <w:bCs/>
          <w:u w:val="single"/>
        </w:rPr>
        <w:t>This</w:t>
      </w:r>
      <w:r w:rsidRPr="00250821">
        <w:rPr>
          <w:sz w:val="14"/>
        </w:rPr>
        <w:t xml:space="preserve">, then, </w:t>
      </w:r>
      <w:r w:rsidRPr="00250821">
        <w:rPr>
          <w:b/>
          <w:bCs/>
          <w:u w:val="single"/>
        </w:rPr>
        <w:t xml:space="preserve">is a movement that </w:t>
      </w:r>
      <w:r w:rsidRPr="00250821">
        <w:rPr>
          <w:b/>
          <w:iCs/>
          <w:u w:val="single"/>
          <w:bdr w:val="single" w:sz="18" w:space="0" w:color="auto"/>
        </w:rPr>
        <w:t>needs to make nuanced yet straightforward arguments that take seriously questions of accountability</w:t>
      </w:r>
      <w:r w:rsidRPr="0062599E">
        <w:rPr>
          <w:b/>
          <w:iCs/>
          <w:u w:val="single"/>
          <w:bdr w:val="single" w:sz="18" w:space="0" w:color="auto"/>
        </w:rPr>
        <w:t xml:space="preserve"> while showing that more cops and more</w:t>
      </w:r>
      <w:r w:rsidRPr="0062599E">
        <w:rPr>
          <w:sz w:val="14"/>
        </w:rPr>
        <w:t xml:space="preserve"> (whether bigger or smaller) </w:t>
      </w:r>
      <w:r w:rsidRPr="0062599E">
        <w:rPr>
          <w:b/>
          <w:iCs/>
          <w:u w:val="single"/>
          <w:bdr w:val="single" w:sz="18" w:space="0" w:color="auto"/>
        </w:rPr>
        <w:t>cages only takes us further from that goal</w:t>
      </w:r>
      <w:r w:rsidRPr="0062599E">
        <w:rPr>
          <w:b/>
          <w:bCs/>
          <w:u w:val="single"/>
        </w:rPr>
        <w:t xml:space="preserve">. </w:t>
      </w:r>
      <w:r w:rsidRPr="0062599E">
        <w:rPr>
          <w:sz w:val="14"/>
        </w:rPr>
        <w:t xml:space="preserve">37 </w:t>
      </w:r>
      <w:r w:rsidRPr="0062599E">
        <w:rPr>
          <w:b/>
          <w:bCs/>
          <w:u w:val="single"/>
        </w:rPr>
        <w:t xml:space="preserve">At stake is the kind of world we want to live in, and the terms could not be </w:t>
      </w:r>
      <w:proofErr w:type="gramStart"/>
      <w:r w:rsidRPr="0062599E">
        <w:rPr>
          <w:b/>
          <w:bCs/>
          <w:u w:val="single"/>
        </w:rPr>
        <w:t>more clear</w:t>
      </w:r>
      <w:proofErr w:type="gramEnd"/>
      <w:r w:rsidRPr="0062599E">
        <w:rPr>
          <w:b/>
          <w:bCs/>
          <w:u w:val="single"/>
        </w:rPr>
        <w:t>: the choice</w:t>
      </w:r>
      <w:r w:rsidRPr="0062599E">
        <w:rPr>
          <w:sz w:val="14"/>
        </w:rPr>
        <w:t xml:space="preserve">, to paraphrase Martin Luther King, </w:t>
      </w:r>
      <w:r w:rsidRPr="0062599E">
        <w:rPr>
          <w:b/>
          <w:bCs/>
          <w:u w:val="single"/>
        </w:rPr>
        <w:t>is either carceral chaos or liberatory community</w:t>
      </w:r>
      <w:r w:rsidRPr="0062599E">
        <w:rPr>
          <w:sz w:val="14"/>
        </w:rPr>
        <w:t xml:space="preserve">. The framework of community—as expressed Decarcerate PA slogan “build communities not prisons” and the CURB “budget for humanity” campaign—allows for a robust imagination of the institutions and mechanisms that foster community versus those that weaken it. It focuses our attention on activities, slogans, programs, and demands that maximize communities. In short, it allows for unity. </w:t>
      </w:r>
      <w:r w:rsidRPr="0062599E">
        <w:rPr>
          <w:b/>
          <w:bCs/>
          <w:u w:val="single"/>
        </w:rPr>
        <w:t>If the state wants to crush dissent through isolation, our movements must rely on togetherness to win</w:t>
      </w:r>
      <w:r w:rsidRPr="0062599E">
        <w:rPr>
          <w:sz w:val="14"/>
        </w:rPr>
        <w:t xml:space="preserve">. </w:t>
      </w:r>
      <w:r w:rsidRPr="00FC601C">
        <w:rPr>
          <w:b/>
          <w:bCs/>
          <w:highlight w:val="cyan"/>
          <w:u w:val="single"/>
        </w:rPr>
        <w:t xml:space="preserve">Solidarity is </w:t>
      </w:r>
      <w:r w:rsidRPr="00FC601C">
        <w:rPr>
          <w:b/>
          <w:iCs/>
          <w:highlight w:val="cyan"/>
          <w:u w:val="single"/>
          <w:bdr w:val="single" w:sz="18" w:space="0" w:color="auto"/>
        </w:rPr>
        <w:t>the difference between life and death</w:t>
      </w:r>
      <w:r w:rsidRPr="0062599E">
        <w:rPr>
          <w:b/>
          <w:bCs/>
          <w:u w:val="single"/>
        </w:rPr>
        <w:t xml:space="preserve">. </w:t>
      </w:r>
      <w:r w:rsidRPr="00FC601C">
        <w:rPr>
          <w:b/>
          <w:bCs/>
          <w:highlight w:val="cyan"/>
          <w:u w:val="single"/>
        </w:rPr>
        <w:t xml:space="preserve">State repression </w:t>
      </w:r>
      <w:r w:rsidRPr="00FC601C">
        <w:rPr>
          <w:b/>
          <w:iCs/>
          <w:highlight w:val="cyan"/>
          <w:u w:val="single"/>
          <w:bdr w:val="single" w:sz="18" w:space="0" w:color="auto"/>
        </w:rPr>
        <w:t>expands in the absence of solidarity</w:t>
      </w:r>
      <w:r w:rsidRPr="00FC601C">
        <w:rPr>
          <w:sz w:val="14"/>
          <w:highlight w:val="cyan"/>
        </w:rPr>
        <w:t xml:space="preserve">. </w:t>
      </w:r>
      <w:r w:rsidRPr="00FC601C">
        <w:rPr>
          <w:b/>
          <w:bCs/>
          <w:highlight w:val="cyan"/>
          <w:u w:val="single"/>
        </w:rPr>
        <w:t xml:space="preserve">Solidarity </w:t>
      </w:r>
      <w:r w:rsidRPr="00A217AF">
        <w:rPr>
          <w:b/>
          <w:bCs/>
          <w:u w:val="single"/>
        </w:rPr>
        <w:t>is a lifeline</w:t>
      </w:r>
      <w:r w:rsidRPr="00FC601C">
        <w:rPr>
          <w:b/>
          <w:bCs/>
          <w:highlight w:val="cyan"/>
          <w:u w:val="single"/>
        </w:rPr>
        <w:t xml:space="preserve"> against the logic of criminalization and its devastating consequences</w:t>
      </w:r>
      <w:r w:rsidRPr="0062599E">
        <w:rPr>
          <w:b/>
          <w:bCs/>
          <w:u w:val="single"/>
        </w:rPr>
        <w:t>.</w:t>
      </w:r>
      <w:r w:rsidRPr="0062599E">
        <w:rPr>
          <w:sz w:val="14"/>
        </w:rPr>
        <w:t xml:space="preserve"> </w:t>
      </w:r>
      <w:r w:rsidRPr="0062599E">
        <w:rPr>
          <w:b/>
          <w:bCs/>
          <w:u w:val="single"/>
        </w:rPr>
        <w:t>For the most successful challenges to imprisonment come from intergenerational movements:</w:t>
      </w:r>
      <w:r w:rsidRPr="0062599E">
        <w:rPr>
          <w:sz w:val="14"/>
        </w:rPr>
        <w:t xml:space="preserve"> </w:t>
      </w:r>
      <w:r w:rsidRPr="00FC601C">
        <w:rPr>
          <w:b/>
          <w:bCs/>
          <w:highlight w:val="cyan"/>
          <w:u w:val="single"/>
        </w:rPr>
        <w:t>movements where people raise each other's consciousness</w:t>
      </w:r>
      <w:r w:rsidRPr="0062599E">
        <w:rPr>
          <w:b/>
          <w:bCs/>
          <w:u w:val="single"/>
        </w:rPr>
        <w:t xml:space="preserve"> and raise each other's children, movements </w:t>
      </w:r>
      <w:r w:rsidRPr="00FC601C">
        <w:rPr>
          <w:b/>
          <w:bCs/>
          <w:highlight w:val="cyan"/>
          <w:u w:val="single"/>
        </w:rPr>
        <w:t>that fight for the future</w:t>
      </w:r>
      <w:r w:rsidRPr="0062599E">
        <w:rPr>
          <w:b/>
          <w:bCs/>
          <w:u w:val="single"/>
        </w:rPr>
        <w:t xml:space="preserve"> because they know their history</w:t>
      </w:r>
      <w:r w:rsidRPr="0062599E">
        <w:rPr>
          <w:sz w:val="14"/>
        </w:rPr>
        <w:t xml:space="preserve">. Here, </w:t>
      </w:r>
      <w:r w:rsidRPr="00FC601C">
        <w:rPr>
          <w:b/>
          <w:iCs/>
          <w:highlight w:val="cyan"/>
          <w:u w:val="single"/>
          <w:bdr w:val="single" w:sz="18" w:space="0" w:color="auto"/>
        </w:rPr>
        <w:t>in this pragmatic but militant radicalism, is a chance to end mass incarceration and begin the process of shrinking the carceral state out of existence.</w:t>
      </w:r>
    </w:p>
    <w:p w:rsidR="00202763" w:rsidRPr="003B3DC3" w:rsidRDefault="00202763" w:rsidP="00202763">
      <w:pPr>
        <w:keepNext/>
        <w:keepLines/>
        <w:spacing w:before="200"/>
        <w:outlineLvl w:val="3"/>
        <w:rPr>
          <w:rFonts w:eastAsiaTheme="majorEastAsia" w:cstheme="majorBidi"/>
          <w:b/>
          <w:bCs/>
          <w:iCs/>
          <w:sz w:val="26"/>
        </w:rPr>
      </w:pPr>
      <w:r>
        <w:rPr>
          <w:rFonts w:eastAsiaTheme="majorEastAsia" w:cstheme="majorBidi"/>
          <w:b/>
          <w:bCs/>
          <w:iCs/>
          <w:sz w:val="26"/>
        </w:rPr>
        <w:t>Ideal theory</w:t>
      </w:r>
      <w:r w:rsidRPr="003B3DC3">
        <w:rPr>
          <w:rFonts w:eastAsiaTheme="majorEastAsia" w:cstheme="majorBidi"/>
          <w:b/>
          <w:bCs/>
          <w:iCs/>
          <w:sz w:val="26"/>
        </w:rPr>
        <w:t xml:space="preserve"> obfuscates us from focusing on material change for queers in society </w:t>
      </w:r>
    </w:p>
    <w:p w:rsidR="00202763" w:rsidRPr="0003367C" w:rsidRDefault="00202763" w:rsidP="00202763">
      <w:r w:rsidRPr="003B3DC3">
        <w:rPr>
          <w:b/>
          <w:bCs/>
          <w:sz w:val="26"/>
        </w:rPr>
        <w:t>Moore 11</w:t>
      </w:r>
      <w:r w:rsidRPr="0003367C">
        <w:t xml:space="preserve">, visiting scholar in the Center for the Study of Gender &amp; Sexuality @ NYU </w:t>
      </w:r>
    </w:p>
    <w:p w:rsidR="00202763" w:rsidRPr="003B3DC3" w:rsidRDefault="00202763" w:rsidP="00202763">
      <w:pPr>
        <w:rPr>
          <w:sz w:val="16"/>
          <w:szCs w:val="16"/>
        </w:rPr>
      </w:pPr>
      <w:r w:rsidRPr="003B3DC3">
        <w:rPr>
          <w:sz w:val="16"/>
          <w:szCs w:val="16"/>
        </w:rPr>
        <w:t>[Darnell-active in the queer of color organizing community in Newark, NJ; paper presented at the Feminism for the Planet:  5th Annual Rutgers Newark, Women’s Studies Symposium in March 2009; “An Interrogation of the Black Presence in the Queer Project;</w:t>
      </w:r>
      <w:proofErr w:type="gramStart"/>
      <w:r w:rsidRPr="003B3DC3">
        <w:rPr>
          <w:sz w:val="16"/>
          <w:szCs w:val="16"/>
        </w:rPr>
        <w:t>”  TRANS</w:t>
      </w:r>
      <w:proofErr w:type="gramEnd"/>
      <w:r w:rsidRPr="003B3DC3">
        <w:rPr>
          <w:sz w:val="16"/>
          <w:szCs w:val="16"/>
        </w:rPr>
        <w:t xml:space="preserve">-SCRIPTS 1 (2011); accessed online; pp. 160-163. </w:t>
      </w:r>
      <w:hyperlink r:id="rId8" w:history="1">
        <w:r w:rsidRPr="003B3DC3">
          <w:rPr>
            <w:sz w:val="16"/>
            <w:szCs w:val="16"/>
          </w:rPr>
          <w:t>http://www.humanities.uci.edu/collective/hctr/trans-scripts/2011_01_11.pdf</w:t>
        </w:r>
      </w:hyperlink>
      <w:r w:rsidRPr="003B3DC3">
        <w:rPr>
          <w:sz w:val="16"/>
          <w:szCs w:val="16"/>
        </w:rPr>
        <w:t>]</w:t>
      </w:r>
    </w:p>
    <w:p w:rsidR="00202763" w:rsidRDefault="00202763" w:rsidP="00202763">
      <w:pPr>
        <w:ind w:firstLine="720"/>
        <w:rPr>
          <w:b/>
          <w:iCs/>
          <w:u w:val="single"/>
          <w:bdr w:val="single" w:sz="18" w:space="0" w:color="auto"/>
        </w:rPr>
      </w:pPr>
      <w:r w:rsidRPr="003B3DC3">
        <w:rPr>
          <w:sz w:val="16"/>
        </w:rPr>
        <w:t xml:space="preserve">Finally, Johnson has noted that </w:t>
      </w:r>
      <w:r w:rsidRPr="00FC601C">
        <w:rPr>
          <w:b/>
          <w:bCs/>
          <w:highlight w:val="cyan"/>
          <w:u w:val="single"/>
        </w:rPr>
        <w:t>queer theorists</w:t>
      </w:r>
      <w:r w:rsidRPr="003B3DC3">
        <w:rPr>
          <w:b/>
          <w:bCs/>
          <w:u w:val="single"/>
        </w:rPr>
        <w:t xml:space="preserve"> tend to </w:t>
      </w:r>
      <w:r w:rsidRPr="00FC601C">
        <w:rPr>
          <w:b/>
          <w:bCs/>
          <w:highlight w:val="cyan"/>
          <w:u w:val="single"/>
        </w:rPr>
        <w:t xml:space="preserve">ground critiques </w:t>
      </w:r>
      <w:r w:rsidRPr="00FC601C">
        <w:rPr>
          <w:b/>
          <w:iCs/>
          <w:highlight w:val="cyan"/>
          <w:u w:val="single"/>
          <w:bdr w:val="single" w:sz="18" w:space="0" w:color="auto"/>
        </w:rPr>
        <w:t>in the realm of discourse</w:t>
      </w:r>
      <w:r w:rsidRPr="003B3DC3">
        <w:rPr>
          <w:sz w:val="16"/>
        </w:rPr>
        <w:t xml:space="preserve"> (7). As stated previously, </w:t>
      </w:r>
      <w:proofErr w:type="gramStart"/>
      <w:r w:rsidRPr="003B3DC3">
        <w:rPr>
          <w:b/>
          <w:bCs/>
          <w:u w:val="single"/>
        </w:rPr>
        <w:t>queer studies is</w:t>
      </w:r>
      <w:proofErr w:type="gramEnd"/>
      <w:r w:rsidRPr="003B3DC3">
        <w:rPr>
          <w:b/>
          <w:bCs/>
          <w:u w:val="single"/>
        </w:rPr>
        <w:t xml:space="preserve"> influenced by the work of Foucault</w:t>
      </w:r>
      <w:r w:rsidRPr="003B3DC3">
        <w:rPr>
          <w:sz w:val="16"/>
        </w:rPr>
        <w:t xml:space="preserve">; therefore </w:t>
      </w:r>
      <w:r w:rsidRPr="003B3DC3">
        <w:rPr>
          <w:b/>
          <w:bCs/>
          <w:u w:val="single"/>
        </w:rPr>
        <w:t>it is governed by the imperative to counter the power relations that seek to construct discourses</w:t>
      </w:r>
      <w:r w:rsidRPr="003B3DC3">
        <w:rPr>
          <w:sz w:val="16"/>
        </w:rPr>
        <w:t xml:space="preserve">. </w:t>
      </w:r>
      <w:r w:rsidRPr="00FC601C">
        <w:rPr>
          <w:b/>
          <w:bCs/>
          <w:highlight w:val="cyan"/>
          <w:u w:val="single"/>
        </w:rPr>
        <w:t>The discursive realm</w:t>
      </w:r>
      <w:r w:rsidRPr="003B3DC3">
        <w:rPr>
          <w:sz w:val="16"/>
        </w:rPr>
        <w:t xml:space="preserve">, then, </w:t>
      </w:r>
      <w:r w:rsidRPr="00FC601C">
        <w:rPr>
          <w:b/>
          <w:bCs/>
          <w:highlight w:val="cyan"/>
          <w:u w:val="single"/>
        </w:rPr>
        <w:t>takes center stage</w:t>
      </w:r>
      <w:r w:rsidRPr="003B3DC3">
        <w:rPr>
          <w:b/>
          <w:bCs/>
          <w:u w:val="single"/>
        </w:rPr>
        <w:t xml:space="preserve"> in queer studies/theory for it is within the realm of discourse where power is transmitted, produced, and reinforced</w:t>
      </w:r>
      <w:r w:rsidRPr="003B3DC3">
        <w:rPr>
          <w:sz w:val="16"/>
        </w:rPr>
        <w:t xml:space="preserve"> (Foucault 101). As such, </w:t>
      </w:r>
      <w:r w:rsidRPr="003B3DC3">
        <w:rPr>
          <w:b/>
          <w:bCs/>
          <w:u w:val="single"/>
        </w:rPr>
        <w:t>it seems that this Foucauldian notion drives the queer studies project</w:t>
      </w:r>
      <w:r w:rsidRPr="003B3DC3">
        <w:rPr>
          <w:sz w:val="16"/>
        </w:rPr>
        <w:t xml:space="preserve">. Gunther has argued that the goal to defy the “social and historical construction of categories of sexuality and gender” is central to the project of American queers specifically (23). Thus, </w:t>
      </w:r>
      <w:r w:rsidRPr="00FC601C">
        <w:rPr>
          <w:b/>
          <w:bCs/>
          <w:highlight w:val="cyan"/>
          <w:u w:val="single"/>
        </w:rPr>
        <w:t>the ethos of queer studies is</w:t>
      </w:r>
      <w:r w:rsidRPr="003B3DC3">
        <w:rPr>
          <w:b/>
          <w:bCs/>
          <w:u w:val="single"/>
        </w:rPr>
        <w:t xml:space="preserve"> one that is </w:t>
      </w:r>
      <w:r w:rsidRPr="00FC601C">
        <w:rPr>
          <w:b/>
          <w:bCs/>
          <w:highlight w:val="cyan"/>
          <w:u w:val="single"/>
        </w:rPr>
        <w:t>characterized by its attention to discourse, theorizing, and intellectualizing,</w:t>
      </w:r>
      <w:r w:rsidRPr="003B3DC3">
        <w:rPr>
          <w:sz w:val="16"/>
        </w:rPr>
        <w:t xml:space="preserve"> </w:t>
      </w:r>
      <w:r w:rsidRPr="00FC601C">
        <w:rPr>
          <w:b/>
          <w:iCs/>
          <w:highlight w:val="cyan"/>
          <w:u w:val="single"/>
          <w:bdr w:val="single" w:sz="18" w:space="0" w:color="auto"/>
        </w:rPr>
        <w:t>and not to the material, on-the-ground activism</w:t>
      </w:r>
      <w:r w:rsidRPr="003B3DC3">
        <w:rPr>
          <w:b/>
          <w:iCs/>
          <w:u w:val="single"/>
          <w:bdr w:val="single" w:sz="18" w:space="0" w:color="auto"/>
        </w:rPr>
        <w:t xml:space="preserve"> that once propelled the queer movement</w:t>
      </w:r>
      <w:r w:rsidRPr="003B3DC3">
        <w:rPr>
          <w:sz w:val="16"/>
        </w:rPr>
        <w:t xml:space="preserve">. Historian Allan Berube made a similar charge when he stated that </w:t>
      </w:r>
      <w:r w:rsidRPr="003B3DC3">
        <w:rPr>
          <w:b/>
          <w:bCs/>
          <w:u w:val="single"/>
        </w:rPr>
        <w:t xml:space="preserve">some </w:t>
      </w:r>
      <w:r w:rsidRPr="00FC601C">
        <w:rPr>
          <w:b/>
          <w:bCs/>
          <w:highlight w:val="cyan"/>
          <w:u w:val="single"/>
        </w:rPr>
        <w:t>queer scholarship is “so abstract</w:t>
      </w:r>
      <w:r w:rsidRPr="003B3DC3">
        <w:rPr>
          <w:b/>
          <w:bCs/>
          <w:u w:val="single"/>
        </w:rPr>
        <w:t xml:space="preserve">, text-based, career-oriented, concerned with developing insider jargon </w:t>
      </w:r>
      <w:r w:rsidRPr="00FC601C">
        <w:rPr>
          <w:b/>
          <w:bCs/>
          <w:highlight w:val="cyan"/>
          <w:u w:val="single"/>
        </w:rPr>
        <w:t>that it just doesn’t hold my attention</w:t>
      </w:r>
      <w:r w:rsidRPr="003B3DC3">
        <w:rPr>
          <w:sz w:val="16"/>
        </w:rPr>
        <w:t xml:space="preserve">.” As a result, </w:t>
      </w:r>
      <w:r w:rsidRPr="003B3DC3">
        <w:rPr>
          <w:b/>
          <w:bCs/>
          <w:u w:val="single"/>
        </w:rPr>
        <w:t xml:space="preserve">Berube goes on to assert that he feels like an “outsider” because of this seeming disconnect between </w:t>
      </w:r>
      <w:proofErr w:type="gramStart"/>
      <w:r w:rsidRPr="003B3DC3">
        <w:rPr>
          <w:b/>
          <w:bCs/>
          <w:u w:val="single"/>
        </w:rPr>
        <w:t>theory</w:t>
      </w:r>
      <w:proofErr w:type="gramEnd"/>
      <w:r w:rsidRPr="003B3DC3">
        <w:rPr>
          <w:b/>
          <w:bCs/>
          <w:u w:val="single"/>
        </w:rPr>
        <w:t xml:space="preserve"> and practice</w:t>
      </w:r>
      <w:r w:rsidRPr="003B3DC3">
        <w:rPr>
          <w:sz w:val="16"/>
        </w:rPr>
        <w:t xml:space="preserve"> (qtd. </w:t>
      </w:r>
      <w:proofErr w:type="gramStart"/>
      <w:r w:rsidRPr="003B3DC3">
        <w:rPr>
          <w:sz w:val="16"/>
        </w:rPr>
        <w:t>In Maynard 58).</w:t>
      </w:r>
      <w:proofErr w:type="gramEnd"/>
      <w:r w:rsidRPr="003B3DC3">
        <w:rPr>
          <w:sz w:val="16"/>
        </w:rPr>
        <w:t xml:space="preserve"> </w:t>
      </w:r>
      <w:r w:rsidRPr="003B3DC3">
        <w:rPr>
          <w:b/>
          <w:bCs/>
          <w:u w:val="single"/>
        </w:rPr>
        <w:t>Johnson also questions the effectiveness of queer theory if</w:t>
      </w:r>
      <w:r w:rsidRPr="003B3DC3">
        <w:rPr>
          <w:sz w:val="16"/>
        </w:rPr>
        <w:t xml:space="preserve">, in fact, </w:t>
      </w:r>
      <w:r w:rsidRPr="003B3DC3">
        <w:rPr>
          <w:b/>
          <w:bCs/>
          <w:u w:val="single"/>
        </w:rPr>
        <w:t>it is limited to the realm of discourse</w:t>
      </w:r>
      <w:r w:rsidRPr="003B3DC3">
        <w:rPr>
          <w:sz w:val="16"/>
        </w:rPr>
        <w:t xml:space="preserve">. He asks: </w:t>
      </w:r>
      <w:r w:rsidRPr="00FC601C">
        <w:rPr>
          <w:b/>
          <w:bCs/>
          <w:highlight w:val="cyan"/>
          <w:u w:val="single"/>
        </w:rPr>
        <w:t>What</w:t>
      </w:r>
      <w:r w:rsidRPr="003B3DC3">
        <w:rPr>
          <w:b/>
          <w:bCs/>
          <w:u w:val="single"/>
        </w:rPr>
        <w:t xml:space="preserve">, for example, </w:t>
      </w:r>
      <w:r w:rsidRPr="00FC601C">
        <w:rPr>
          <w:b/>
          <w:bCs/>
          <w:highlight w:val="cyan"/>
          <w:u w:val="single"/>
        </w:rPr>
        <w:t>are the ethical and material implications of queer theory if its project is to dismantle all notions of identity</w:t>
      </w:r>
      <w:r w:rsidRPr="003B3DC3">
        <w:rPr>
          <w:b/>
          <w:bCs/>
          <w:u w:val="single"/>
        </w:rPr>
        <w:t xml:space="preserve"> and agency</w:t>
      </w:r>
      <w:r w:rsidRPr="003B3DC3">
        <w:rPr>
          <w:sz w:val="16"/>
        </w:rPr>
        <w:t xml:space="preserve">? </w:t>
      </w:r>
      <w:r w:rsidRPr="00FC601C">
        <w:rPr>
          <w:b/>
          <w:bCs/>
          <w:highlight w:val="cyan"/>
          <w:u w:val="single"/>
        </w:rPr>
        <w:t>The deconstructive turn in queer theory highlights the ways in which ideology functions to oppress</w:t>
      </w:r>
      <w:r w:rsidRPr="003B3DC3">
        <w:rPr>
          <w:b/>
          <w:bCs/>
          <w:u w:val="single"/>
        </w:rPr>
        <w:t xml:space="preserve"> and to proscribe ways of knowing</w:t>
      </w:r>
      <w:r w:rsidRPr="003B3DC3">
        <w:rPr>
          <w:sz w:val="16"/>
        </w:rPr>
        <w:t xml:space="preserve">, but </w:t>
      </w:r>
      <w:r w:rsidRPr="003B3DC3">
        <w:rPr>
          <w:b/>
          <w:bCs/>
          <w:u w:val="single"/>
        </w:rPr>
        <w:t xml:space="preserve">what is the utility of </w:t>
      </w:r>
      <w:r w:rsidRPr="009C4C07">
        <w:rPr>
          <w:b/>
          <w:bCs/>
          <w:highlight w:val="cyan"/>
          <w:u w:val="single"/>
        </w:rPr>
        <w:t>queer theory</w:t>
      </w:r>
      <w:r w:rsidRPr="003B3DC3">
        <w:rPr>
          <w:b/>
          <w:bCs/>
          <w:u w:val="single"/>
        </w:rPr>
        <w:t xml:space="preserve"> on the front lines, in the trenches, on the street, or any place where the racialized and sexualized body is beaten, starved, fired, cursed-indeed, where the body is the site of trauma</w:t>
      </w:r>
      <w:r w:rsidRPr="003B3DC3">
        <w:rPr>
          <w:sz w:val="16"/>
        </w:rPr>
        <w:t xml:space="preserve">? (5) </w:t>
      </w:r>
      <w:r w:rsidRPr="009C4C07">
        <w:rPr>
          <w:b/>
          <w:bCs/>
          <w:u w:val="single"/>
        </w:rPr>
        <w:t>John’s query illuminates an aspect of the queer project that is problematic</w:t>
      </w:r>
      <w:r w:rsidRPr="003B3DC3">
        <w:rPr>
          <w:sz w:val="16"/>
        </w:rPr>
        <w:t xml:space="preserve"> within; namely, </w:t>
      </w:r>
      <w:r w:rsidRPr="00FC601C">
        <w:rPr>
          <w:b/>
          <w:iCs/>
          <w:highlight w:val="cyan"/>
          <w:u w:val="single"/>
          <w:bdr w:val="single" w:sz="18" w:space="0" w:color="auto"/>
        </w:rPr>
        <w:t>its tendency to focus on the dismantling of power through discourse.</w:t>
      </w:r>
      <w:r w:rsidRPr="003B3DC3">
        <w:rPr>
          <w:sz w:val="16"/>
        </w:rPr>
        <w:t xml:space="preserve"> Simply, </w:t>
      </w:r>
      <w:r w:rsidRPr="003B3DC3">
        <w:rPr>
          <w:b/>
          <w:bCs/>
          <w:u w:val="single"/>
        </w:rPr>
        <w:t xml:space="preserve">what is dismissed is the attentiveness to materiality and the body, as well as, the radical modes of resistance that formally characterized the queer movement in the past. </w:t>
      </w:r>
      <w:r w:rsidRPr="00FC601C">
        <w:rPr>
          <w:b/>
          <w:iCs/>
          <w:highlight w:val="cyan"/>
          <w:u w:val="single"/>
          <w:bdr w:val="single" w:sz="18" w:space="0" w:color="auto"/>
        </w:rPr>
        <w:t>If the present ethos of queer studies/theory is that which is characterized by intellectualizing and theorizing</w:t>
      </w:r>
      <w:r w:rsidRPr="003B3DC3">
        <w:rPr>
          <w:b/>
          <w:iCs/>
          <w:u w:val="single"/>
          <w:bdr w:val="single" w:sz="18" w:space="0" w:color="auto"/>
        </w:rPr>
        <w:t xml:space="preserve"> alone as opposed to the propagation of an “in-your-face” praxis, then </w:t>
      </w:r>
      <w:r w:rsidRPr="00FC601C">
        <w:rPr>
          <w:b/>
          <w:iCs/>
          <w:highlight w:val="cyan"/>
          <w:u w:val="single"/>
          <w:bdr w:val="single" w:sz="18" w:space="0" w:color="auto"/>
        </w:rPr>
        <w:t xml:space="preserve">it will limit the potentiality of liberation </w:t>
      </w:r>
      <w:r w:rsidRPr="00DF0ECB">
        <w:rPr>
          <w:b/>
          <w:iCs/>
          <w:u w:val="single"/>
          <w:bdr w:val="single" w:sz="18" w:space="0" w:color="auto"/>
        </w:rPr>
        <w:t>for those SGL women and men engaged in “Black Struggle.”</w:t>
      </w:r>
      <w:r w:rsidRPr="003B3DC3">
        <w:rPr>
          <w:b/>
          <w:iCs/>
          <w:u w:val="single"/>
          <w:bdr w:val="single" w:sz="18" w:space="0" w:color="auto"/>
        </w:rPr>
        <w:t xml:space="preserve"> </w:t>
      </w:r>
    </w:p>
    <w:p w:rsidR="00202763" w:rsidRDefault="00202763" w:rsidP="00202763">
      <w:pPr>
        <w:ind w:firstLine="720"/>
        <w:rPr>
          <w:b/>
          <w:iCs/>
          <w:u w:val="single"/>
          <w:bdr w:val="single" w:sz="18" w:space="0" w:color="auto"/>
        </w:rPr>
      </w:pPr>
    </w:p>
    <w:p w:rsidR="00202763" w:rsidRPr="00D439E6" w:rsidRDefault="00202763" w:rsidP="00202763">
      <w:pPr>
        <w:pStyle w:val="Heading4"/>
      </w:pPr>
      <w:r>
        <w:t>Solutions to critical issues must be discussed through pragmatic approaches within hegemonic power structures. Kapoor ‘08</w:t>
      </w:r>
    </w:p>
    <w:p w:rsidR="00202763" w:rsidRPr="00F55F9A" w:rsidRDefault="00202763" w:rsidP="00202763">
      <w:pPr>
        <w:rPr>
          <w:rStyle w:val="StyleStyleBold12pt"/>
        </w:rPr>
      </w:pPr>
      <w:r w:rsidRPr="00F55F9A">
        <w:rPr>
          <w:rStyle w:val="StyleStyleBold12pt"/>
        </w:rPr>
        <w:t>Kapoor, 2008 (Ilan, Associate Professor at the Faculty of Environmental Studies, York University, “The Postcolonial Politics of Development,” p. 138-139)</w:t>
      </w:r>
    </w:p>
    <w:p w:rsidR="00202763" w:rsidRPr="00313B25" w:rsidRDefault="00202763" w:rsidP="00202763">
      <w:pPr>
        <w:rPr>
          <w:sz w:val="16"/>
          <w:szCs w:val="16"/>
        </w:rPr>
      </w:pPr>
      <w:r w:rsidRPr="003D54C1">
        <w:rPr>
          <w:sz w:val="16"/>
          <w:szCs w:val="16"/>
        </w:rPr>
        <w:t xml:space="preserve">There are perhaps several other social movement campaigns that could be cited as examples of </w:t>
      </w:r>
      <w:r w:rsidRPr="003D01F9">
        <w:rPr>
          <w:rStyle w:val="StyleBoldUnderline"/>
          <w:highlight w:val="green"/>
        </w:rPr>
        <w:t>a ‘hybridizing strategy’</w:t>
      </w:r>
      <w:proofErr w:type="gramStart"/>
      <w:r w:rsidRPr="003D54C1">
        <w:rPr>
          <w:sz w:val="16"/>
          <w:szCs w:val="16"/>
        </w:rPr>
        <w:t>.5</w:t>
      </w:r>
      <w:proofErr w:type="gramEnd"/>
      <w:r w:rsidRPr="003D54C1">
        <w:rPr>
          <w:sz w:val="16"/>
          <w:szCs w:val="16"/>
        </w:rPr>
        <w:t xml:space="preserve"> But what emerges as important from the Chipko and NBA campaigns is the way in which they </w:t>
      </w:r>
      <w:r w:rsidRPr="003D01F9">
        <w:rPr>
          <w:rStyle w:val="StyleBoldUnderline"/>
          <w:highlight w:val="green"/>
        </w:rPr>
        <w:t>treat laws and policies, institutional practices, and ideological apparatuses as deconstructible</w:t>
      </w:r>
      <w:r w:rsidRPr="002A22DC">
        <w:rPr>
          <w:rStyle w:val="StyleBoldUnderline"/>
        </w:rPr>
        <w:t>.</w:t>
      </w:r>
      <w:r w:rsidRPr="003D54C1">
        <w:rPr>
          <w:sz w:val="16"/>
          <w:szCs w:val="16"/>
        </w:rPr>
        <w:t xml:space="preserve"> That is, </w:t>
      </w:r>
      <w:r w:rsidRPr="003D01F9">
        <w:rPr>
          <w:rStyle w:val="StyleBoldUnderline"/>
          <w:highlight w:val="green"/>
        </w:rPr>
        <w:t>they refuse to take dominant authority at face value, and</w:t>
      </w:r>
      <w:r w:rsidRPr="003D01F9">
        <w:rPr>
          <w:sz w:val="16"/>
          <w:szCs w:val="16"/>
          <w:highlight w:val="green"/>
        </w:rPr>
        <w:t xml:space="preserve"> </w:t>
      </w:r>
      <w:r w:rsidRPr="003D54C1">
        <w:rPr>
          <w:sz w:val="16"/>
          <w:szCs w:val="16"/>
        </w:rPr>
        <w:t xml:space="preserve">proceed to </w:t>
      </w:r>
      <w:r w:rsidRPr="002A22DC">
        <w:rPr>
          <w:rStyle w:val="StyleBoldUnderline"/>
        </w:rPr>
        <w:t>reveal its contingencies</w:t>
      </w:r>
      <w:r w:rsidRPr="003D54C1">
        <w:rPr>
          <w:sz w:val="16"/>
          <w:szCs w:val="16"/>
        </w:rPr>
        <w:t xml:space="preserve">. </w:t>
      </w:r>
      <w:r w:rsidRPr="002A22DC">
        <w:rPr>
          <w:rStyle w:val="StyleBoldUnderline"/>
        </w:rPr>
        <w:t xml:space="preserve">Sometimes, they </w:t>
      </w:r>
      <w:r w:rsidRPr="003D01F9">
        <w:rPr>
          <w:rStyle w:val="StyleBoldUnderline"/>
          <w:highlight w:val="green"/>
        </w:rPr>
        <w:t>expose what the hegemon is trying to disavow or hide</w:t>
      </w:r>
      <w:r w:rsidRPr="003D01F9">
        <w:rPr>
          <w:sz w:val="16"/>
          <w:szCs w:val="16"/>
          <w:highlight w:val="green"/>
        </w:rPr>
        <w:t xml:space="preserve"> </w:t>
      </w:r>
      <w:r w:rsidRPr="003D54C1">
        <w:rPr>
          <w:sz w:val="16"/>
          <w:szCs w:val="16"/>
        </w:rPr>
        <w:t xml:space="preserve">(exclusion of affected communities in project design and implementation, faulty information gathering and dissemination). </w:t>
      </w:r>
      <w:r w:rsidRPr="002A22DC">
        <w:rPr>
          <w:rStyle w:val="StyleBoldUnderline"/>
        </w:rPr>
        <w:t>Sometimes, they problematize dominant or naturalized truths</w:t>
      </w:r>
      <w:r w:rsidRPr="003D54C1">
        <w:rPr>
          <w:sz w:val="16"/>
          <w:szCs w:val="16"/>
        </w:rPr>
        <w:t xml:space="preserve"> (‘development = unlimited economic growth = capitalism’, ‘big is better’, ‘technology can save the environment’). In either case, by contesting, publicizing, and politicizing accepted or hidden truths, they hybridize power, challenging </w:t>
      </w:r>
      <w:proofErr w:type="gramStart"/>
      <w:r w:rsidRPr="003D54C1">
        <w:rPr>
          <w:sz w:val="16"/>
          <w:szCs w:val="16"/>
        </w:rPr>
        <w:t>its</w:t>
      </w:r>
      <w:proofErr w:type="gramEnd"/>
      <w:r w:rsidRPr="003D54C1">
        <w:rPr>
          <w:sz w:val="16"/>
          <w:szCs w:val="16"/>
        </w:rPr>
        <w:t xml:space="preserve"> smugness and triumphalism, revealing its impurities. They show power to be, literally and figuratively, a bastard. While speaking truth to power, </w:t>
      </w:r>
      <w:r w:rsidRPr="003D01F9">
        <w:rPr>
          <w:rStyle w:val="StyleBoldUnderline"/>
          <w:highlight w:val="green"/>
        </w:rPr>
        <w:t>a hybridizing strategy</w:t>
      </w:r>
      <w:r w:rsidRPr="002A22DC">
        <w:rPr>
          <w:rStyle w:val="StyleBoldUnderline"/>
        </w:rPr>
        <w:t xml:space="preserve"> also </w:t>
      </w:r>
      <w:r w:rsidRPr="003D01F9">
        <w:rPr>
          <w:rStyle w:val="StyleBoldUnderline"/>
          <w:highlight w:val="green"/>
        </w:rPr>
        <w:t>exploits the instabilities of power</w:t>
      </w:r>
      <w:r w:rsidRPr="003D54C1">
        <w:rPr>
          <w:sz w:val="16"/>
          <w:szCs w:val="16"/>
        </w:rPr>
        <w:t>. In part, this</w:t>
      </w:r>
      <w:r w:rsidRPr="002A22DC">
        <w:rPr>
          <w:rStyle w:val="StyleBoldUnderline"/>
        </w:rPr>
        <w:t xml:space="preserve"> involves</w:t>
      </w:r>
      <w:r w:rsidRPr="003D54C1">
        <w:rPr>
          <w:sz w:val="16"/>
          <w:szCs w:val="16"/>
        </w:rPr>
        <w:t xml:space="preserve"> showing up and </w:t>
      </w:r>
      <w:r w:rsidRPr="002A22DC">
        <w:rPr>
          <w:rStyle w:val="StyleBoldUnderline"/>
        </w:rPr>
        <w:t>taking advantage of the equivocations of power — conflicting laws, contradictory policies, unfulfilled promises</w:t>
      </w:r>
      <w:r w:rsidRPr="003D54C1">
        <w:rPr>
          <w:sz w:val="16"/>
          <w:szCs w:val="16"/>
        </w:rPr>
        <w:t xml:space="preserve">. A lot has to do here with </w:t>
      </w:r>
      <w:r w:rsidRPr="003D01F9">
        <w:rPr>
          <w:rStyle w:val="StyleBoldUnderline"/>
          <w:highlight w:val="green"/>
        </w:rPr>
        <w:t>publicly shaming the hegemon, forcing it to remedy injustices and live up to stated commitments in a more accountable</w:t>
      </w:r>
      <w:r w:rsidRPr="002A22DC">
        <w:rPr>
          <w:rStyle w:val="StyleBoldUnderline"/>
        </w:rPr>
        <w:t xml:space="preserve"> </w:t>
      </w:r>
      <w:r w:rsidRPr="003D54C1">
        <w:rPr>
          <w:sz w:val="16"/>
          <w:szCs w:val="16"/>
        </w:rPr>
        <w:t xml:space="preserve">and transparent </w:t>
      </w:r>
      <w:r w:rsidRPr="003D01F9">
        <w:rPr>
          <w:rStyle w:val="StyleBoldUnderline"/>
          <w:highlight w:val="green"/>
        </w:rPr>
        <w:t>manner</w:t>
      </w:r>
      <w:r w:rsidRPr="003D54C1">
        <w:rPr>
          <w:sz w:val="16"/>
          <w:szCs w:val="16"/>
        </w:rPr>
        <w:t xml:space="preserve">. And, in part, </w:t>
      </w:r>
      <w:r w:rsidRPr="002A22DC">
        <w:rPr>
          <w:rStyle w:val="StyleBoldUnderline"/>
        </w:rPr>
        <w:t>this involves</w:t>
      </w:r>
      <w:r w:rsidRPr="003D54C1">
        <w:rPr>
          <w:sz w:val="16"/>
          <w:szCs w:val="16"/>
        </w:rPr>
        <w:t xml:space="preserve"> nurturing or </w:t>
      </w:r>
      <w:r w:rsidRPr="002A22DC">
        <w:rPr>
          <w:rStyle w:val="StyleBoldUnderline"/>
        </w:rPr>
        <w:t>manipulating the splits and strains within institutions</w:t>
      </w:r>
      <w:r w:rsidRPr="003D54C1">
        <w:rPr>
          <w:sz w:val="16"/>
          <w:szCs w:val="16"/>
        </w:rPr>
        <w:t xml:space="preserve">. Such maneuvering can take the form of cultivating allies, forging alliances, or </w:t>
      </w:r>
      <w:r w:rsidRPr="002A22DC">
        <w:rPr>
          <w:rStyle w:val="StyleBoldUnderline"/>
        </w:rPr>
        <w:t xml:space="preserve">throwing doubt on prevailing orthodoxy. </w:t>
      </w:r>
      <w:r w:rsidRPr="003D54C1">
        <w:rPr>
          <w:sz w:val="16"/>
          <w:szCs w:val="16"/>
        </w:rPr>
        <w:t xml:space="preserve">Note, lastly, the way in which </w:t>
      </w:r>
      <w:r w:rsidRPr="002A22DC">
        <w:rPr>
          <w:rStyle w:val="StyleBoldUnderline"/>
        </w:rPr>
        <w:t xml:space="preserve">a </w:t>
      </w:r>
      <w:r w:rsidRPr="003D01F9">
        <w:rPr>
          <w:rStyle w:val="StyleBoldUnderline"/>
          <w:highlight w:val="green"/>
        </w:rPr>
        <w:t xml:space="preserve">hybridizing </w:t>
      </w:r>
      <w:r w:rsidRPr="002A22DC">
        <w:rPr>
          <w:rStyle w:val="StyleBoldUnderline"/>
        </w:rPr>
        <w:t xml:space="preserve">strategy </w:t>
      </w:r>
      <w:r w:rsidRPr="003D01F9">
        <w:rPr>
          <w:rStyle w:val="StyleBoldUnderline"/>
          <w:highlight w:val="green"/>
        </w:rPr>
        <w:t>works with the dominant discourse</w:t>
      </w:r>
      <w:r w:rsidRPr="003D54C1">
        <w:rPr>
          <w:sz w:val="16"/>
          <w:szCs w:val="16"/>
        </w:rPr>
        <w:t xml:space="preserve">. This reflects the negotiative aspect of Bhabha’s performativity. </w:t>
      </w:r>
      <w:r w:rsidRPr="003D01F9">
        <w:rPr>
          <w:rStyle w:val="StyleBoldUnderline"/>
          <w:highlight w:val="green"/>
        </w:rPr>
        <w:t>The strategy</w:t>
      </w:r>
      <w:r w:rsidRPr="003D01F9">
        <w:rPr>
          <w:sz w:val="16"/>
          <w:szCs w:val="16"/>
          <w:highlight w:val="green"/>
        </w:rPr>
        <w:t xml:space="preserve"> </w:t>
      </w:r>
      <w:r w:rsidRPr="003D54C1">
        <w:rPr>
          <w:sz w:val="16"/>
          <w:szCs w:val="16"/>
        </w:rPr>
        <w:t xml:space="preserve">may </w:t>
      </w:r>
      <w:r w:rsidRPr="003D01F9">
        <w:rPr>
          <w:rStyle w:val="StyleBoldUnderline"/>
          <w:highlight w:val="green"/>
        </w:rPr>
        <w:t>outwit the hegemon</w:t>
      </w:r>
      <w:r w:rsidRPr="003D54C1">
        <w:rPr>
          <w:sz w:val="16"/>
          <w:szCs w:val="16"/>
        </w:rPr>
        <w:t xml:space="preserve">, but it does so </w:t>
      </w:r>
      <w:r w:rsidRPr="002A22DC">
        <w:rPr>
          <w:rStyle w:val="StyleBoldUnderline"/>
        </w:rPr>
        <w:t>from the interstices of the hegemony</w:t>
      </w:r>
      <w:r w:rsidRPr="003D54C1">
        <w:rPr>
          <w:sz w:val="16"/>
          <w:szCs w:val="16"/>
        </w:rPr>
        <w:t xml:space="preserve">. The master may be paralyzed, but his paralysis is induced using his own poison/medicine. It is </w:t>
      </w:r>
      <w:r w:rsidRPr="002A22DC">
        <w:rPr>
          <w:rStyle w:val="StyleBoldUnderline"/>
        </w:rPr>
        <w:t xml:space="preserve">for this reason </w:t>
      </w:r>
      <w:r w:rsidRPr="003D54C1">
        <w:rPr>
          <w:sz w:val="16"/>
          <w:szCs w:val="16"/>
        </w:rPr>
        <w:t xml:space="preserve">that </w:t>
      </w:r>
      <w:r w:rsidRPr="002A22DC">
        <w:rPr>
          <w:rStyle w:val="StyleBoldUnderline"/>
        </w:rPr>
        <w:t xml:space="preserve">cultivating allies in the adversarial camp is possible: </w:t>
      </w:r>
      <w:r w:rsidRPr="003D01F9">
        <w:rPr>
          <w:rStyle w:val="StyleBoldUnderline"/>
          <w:highlight w:val="green"/>
        </w:rPr>
        <w:t>when you speak their language and appeal to their own ethical horizons, you</w:t>
      </w:r>
      <w:r w:rsidRPr="003D01F9">
        <w:rPr>
          <w:sz w:val="16"/>
          <w:szCs w:val="16"/>
          <w:highlight w:val="green"/>
        </w:rPr>
        <w:t xml:space="preserve"> </w:t>
      </w:r>
      <w:r w:rsidRPr="003D54C1">
        <w:rPr>
          <w:sz w:val="16"/>
          <w:szCs w:val="16"/>
        </w:rPr>
        <w:t xml:space="preserve">are </w:t>
      </w:r>
      <w:r w:rsidRPr="003D01F9">
        <w:rPr>
          <w:rStyle w:val="StyleBoldUnderline"/>
          <w:highlight w:val="green"/>
        </w:rPr>
        <w:t>build</w:t>
      </w:r>
      <w:r w:rsidRPr="003D01F9">
        <w:rPr>
          <w:sz w:val="16"/>
          <w:szCs w:val="16"/>
          <w:highlight w:val="green"/>
        </w:rPr>
        <w:t xml:space="preserve">ing </w:t>
      </w:r>
      <w:r w:rsidRPr="003D54C1">
        <w:rPr>
          <w:sz w:val="16"/>
          <w:szCs w:val="16"/>
        </w:rPr>
        <w:t xml:space="preserve">a modicum of </w:t>
      </w:r>
      <w:r w:rsidRPr="003D01F9">
        <w:rPr>
          <w:rStyle w:val="StyleBoldUnderline"/>
          <w:highlight w:val="green"/>
        </w:rPr>
        <w:t>common ground</w:t>
      </w:r>
      <w:r w:rsidRPr="003D54C1">
        <w:rPr>
          <w:sz w:val="16"/>
          <w:szCs w:val="16"/>
        </w:rPr>
        <w:t xml:space="preserve">. It is </w:t>
      </w:r>
      <w:r w:rsidRPr="002A22DC">
        <w:rPr>
          <w:rStyle w:val="StyleBoldUnderline"/>
        </w:rPr>
        <w:t>for this reason</w:t>
      </w:r>
      <w:r w:rsidRPr="003D54C1">
        <w:rPr>
          <w:sz w:val="16"/>
          <w:szCs w:val="16"/>
        </w:rPr>
        <w:t xml:space="preserve"> also that </w:t>
      </w:r>
      <w:r w:rsidRPr="003D01F9">
        <w:rPr>
          <w:rStyle w:val="StyleBoldUnderline"/>
          <w:highlight w:val="green"/>
        </w:rPr>
        <w:t xml:space="preserve">the master cannot easily dismiss or crush you. </w:t>
      </w:r>
      <w:r w:rsidRPr="002A22DC">
        <w:rPr>
          <w:rStyle w:val="StyleBoldUnderline"/>
        </w:rPr>
        <w:t xml:space="preserve">Observing his rules and </w:t>
      </w:r>
      <w:r w:rsidRPr="003D01F9">
        <w:rPr>
          <w:rStyle w:val="StyleBoldUnderline"/>
          <w:highlight w:val="green"/>
        </w:rPr>
        <w:t xml:space="preserve">playing his game </w:t>
      </w:r>
      <w:r w:rsidRPr="002A22DC">
        <w:rPr>
          <w:rStyle w:val="StyleBoldUnderline"/>
        </w:rPr>
        <w:t>makes it difficult for him not to</w:t>
      </w:r>
      <w:r w:rsidRPr="003D54C1">
        <w:rPr>
          <w:sz w:val="16"/>
          <w:szCs w:val="16"/>
        </w:rPr>
        <w:t xml:space="preserve"> take you seriously or </w:t>
      </w:r>
      <w:r w:rsidRPr="003D01F9">
        <w:rPr>
          <w:rStyle w:val="StyleBoldUnderline"/>
          <w:highlight w:val="green"/>
        </w:rPr>
        <w:t xml:space="preserve">grant you </w:t>
      </w:r>
      <w:proofErr w:type="gramStart"/>
      <w:r w:rsidRPr="003D01F9">
        <w:rPr>
          <w:rStyle w:val="StyleBoldUnderline"/>
          <w:highlight w:val="green"/>
        </w:rPr>
        <w:t>a certain</w:t>
      </w:r>
      <w:proofErr w:type="gramEnd"/>
      <w:r w:rsidRPr="003D01F9">
        <w:rPr>
          <w:rStyle w:val="StyleBoldUnderline"/>
          <w:highlight w:val="green"/>
        </w:rPr>
        <w:t xml:space="preserve"> legitimacy</w:t>
      </w:r>
      <w:r w:rsidRPr="003D54C1">
        <w:rPr>
          <w:sz w:val="16"/>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rsidR="00202763" w:rsidRDefault="00202763" w:rsidP="00202763">
      <w:pPr>
        <w:rPr>
          <w:sz w:val="16"/>
        </w:rPr>
      </w:pPr>
    </w:p>
    <w:p w:rsidR="00202763" w:rsidRPr="003B3DC3" w:rsidRDefault="00202763" w:rsidP="00202763">
      <w:pPr>
        <w:ind w:firstLine="720"/>
        <w:rPr>
          <w:b/>
          <w:iCs/>
          <w:u w:val="single"/>
          <w:bdr w:val="single" w:sz="18" w:space="0" w:color="auto"/>
        </w:rPr>
      </w:pPr>
    </w:p>
    <w:p w:rsidR="00202763" w:rsidRDefault="00202763" w:rsidP="00202763">
      <w:pPr>
        <w:ind w:firstLine="720"/>
        <w:rPr>
          <w:sz w:val="16"/>
        </w:rPr>
      </w:pPr>
    </w:p>
    <w:p w:rsidR="00202763" w:rsidRDefault="00202763" w:rsidP="00202763">
      <w:pPr>
        <w:rPr>
          <w:sz w:val="16"/>
        </w:rPr>
      </w:pPr>
    </w:p>
    <w:p w:rsidR="00202763" w:rsidRDefault="00202763" w:rsidP="00202763">
      <w:pPr>
        <w:rPr>
          <w:sz w:val="16"/>
        </w:rPr>
      </w:pPr>
    </w:p>
    <w:p w:rsidR="0009294F" w:rsidRDefault="0009294F">
      <w:bookmarkStart w:id="0" w:name="_GoBack"/>
      <w:bookmarkEnd w:id="0"/>
    </w:p>
    <w:sectPr w:rsidR="0009294F" w:rsidSect="0009294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763" w:rsidRDefault="00202763" w:rsidP="00202763">
      <w:r>
        <w:separator/>
      </w:r>
    </w:p>
  </w:endnote>
  <w:endnote w:type="continuationSeparator" w:id="0">
    <w:p w:rsidR="00202763" w:rsidRDefault="00202763" w:rsidP="00202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763" w:rsidRDefault="00202763" w:rsidP="00202763">
      <w:r>
        <w:separator/>
      </w:r>
    </w:p>
  </w:footnote>
  <w:footnote w:type="continuationSeparator" w:id="0">
    <w:p w:rsidR="00202763" w:rsidRDefault="00202763" w:rsidP="0020276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2E647F71"/>
    <w:multiLevelType w:val="hybridMultilevel"/>
    <w:tmpl w:val="E0745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A014002"/>
    <w:multiLevelType w:val="hybridMultilevel"/>
    <w:tmpl w:val="92C06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116F26"/>
    <w:multiLevelType w:val="hybridMultilevel"/>
    <w:tmpl w:val="15B07C26"/>
    <w:lvl w:ilvl="0" w:tplc="EE942F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6"/>
  </w:num>
  <w:num w:numId="2">
    <w:abstractNumId w:val="13"/>
  </w:num>
  <w:num w:numId="3">
    <w:abstractNumId w:val="11"/>
  </w:num>
  <w:num w:numId="4">
    <w:abstractNumId w:val="17"/>
  </w:num>
  <w:num w:numId="5">
    <w:abstractNumId w:val="14"/>
  </w:num>
  <w:num w:numId="6">
    <w:abstractNumId w:val="12"/>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1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763"/>
    <w:rsid w:val="00021760"/>
    <w:rsid w:val="00043780"/>
    <w:rsid w:val="00051015"/>
    <w:rsid w:val="000511C3"/>
    <w:rsid w:val="000563D3"/>
    <w:rsid w:val="00056702"/>
    <w:rsid w:val="00056A6B"/>
    <w:rsid w:val="00060AA8"/>
    <w:rsid w:val="0006195A"/>
    <w:rsid w:val="000653EE"/>
    <w:rsid w:val="0009294F"/>
    <w:rsid w:val="00096CDA"/>
    <w:rsid w:val="000A726D"/>
    <w:rsid w:val="000B2F8C"/>
    <w:rsid w:val="000E0C0E"/>
    <w:rsid w:val="000E6EB1"/>
    <w:rsid w:val="000F3078"/>
    <w:rsid w:val="000F5E95"/>
    <w:rsid w:val="00123ECE"/>
    <w:rsid w:val="00153AF6"/>
    <w:rsid w:val="00164321"/>
    <w:rsid w:val="00171B13"/>
    <w:rsid w:val="001B4476"/>
    <w:rsid w:val="001B4B4F"/>
    <w:rsid w:val="001C1AAC"/>
    <w:rsid w:val="001D729B"/>
    <w:rsid w:val="001E68F0"/>
    <w:rsid w:val="00202763"/>
    <w:rsid w:val="00203A22"/>
    <w:rsid w:val="0021745F"/>
    <w:rsid w:val="00253B1A"/>
    <w:rsid w:val="002548E0"/>
    <w:rsid w:val="00276F0A"/>
    <w:rsid w:val="00290B50"/>
    <w:rsid w:val="002A0764"/>
    <w:rsid w:val="002C70C1"/>
    <w:rsid w:val="002E4922"/>
    <w:rsid w:val="002E65E9"/>
    <w:rsid w:val="002F62A8"/>
    <w:rsid w:val="002F7DAD"/>
    <w:rsid w:val="00300913"/>
    <w:rsid w:val="00312F28"/>
    <w:rsid w:val="00332A17"/>
    <w:rsid w:val="003515D9"/>
    <w:rsid w:val="00377BFA"/>
    <w:rsid w:val="003833F2"/>
    <w:rsid w:val="00392717"/>
    <w:rsid w:val="003C14CF"/>
    <w:rsid w:val="003D1440"/>
    <w:rsid w:val="00405A95"/>
    <w:rsid w:val="00430D80"/>
    <w:rsid w:val="00467AE3"/>
    <w:rsid w:val="00482B9F"/>
    <w:rsid w:val="004915EF"/>
    <w:rsid w:val="004B6177"/>
    <w:rsid w:val="004F015E"/>
    <w:rsid w:val="004F101A"/>
    <w:rsid w:val="0050795C"/>
    <w:rsid w:val="00507C34"/>
    <w:rsid w:val="005139BF"/>
    <w:rsid w:val="00514AAD"/>
    <w:rsid w:val="00516569"/>
    <w:rsid w:val="00522459"/>
    <w:rsid w:val="005278EC"/>
    <w:rsid w:val="00534845"/>
    <w:rsid w:val="005407B3"/>
    <w:rsid w:val="005534C4"/>
    <w:rsid w:val="00554720"/>
    <w:rsid w:val="005655F9"/>
    <w:rsid w:val="00566901"/>
    <w:rsid w:val="00567B3D"/>
    <w:rsid w:val="00567F43"/>
    <w:rsid w:val="005849C5"/>
    <w:rsid w:val="00586EC6"/>
    <w:rsid w:val="005B4329"/>
    <w:rsid w:val="005E6F33"/>
    <w:rsid w:val="005E7559"/>
    <w:rsid w:val="00626FF9"/>
    <w:rsid w:val="00642734"/>
    <w:rsid w:val="00654A89"/>
    <w:rsid w:val="006617EB"/>
    <w:rsid w:val="00673A39"/>
    <w:rsid w:val="006752B3"/>
    <w:rsid w:val="0067572F"/>
    <w:rsid w:val="00681014"/>
    <w:rsid w:val="006820C2"/>
    <w:rsid w:val="00684DBD"/>
    <w:rsid w:val="00686706"/>
    <w:rsid w:val="006970EE"/>
    <w:rsid w:val="006D133B"/>
    <w:rsid w:val="006D387E"/>
    <w:rsid w:val="006F098F"/>
    <w:rsid w:val="00705DCA"/>
    <w:rsid w:val="00727700"/>
    <w:rsid w:val="0074618A"/>
    <w:rsid w:val="00747820"/>
    <w:rsid w:val="00783474"/>
    <w:rsid w:val="00787FCF"/>
    <w:rsid w:val="007A4E90"/>
    <w:rsid w:val="007A7FB5"/>
    <w:rsid w:val="007B6114"/>
    <w:rsid w:val="007C1507"/>
    <w:rsid w:val="007C1FE5"/>
    <w:rsid w:val="007C2A44"/>
    <w:rsid w:val="007C5AE1"/>
    <w:rsid w:val="007E1709"/>
    <w:rsid w:val="007E3F59"/>
    <w:rsid w:val="007E6B22"/>
    <w:rsid w:val="007F66A8"/>
    <w:rsid w:val="007F7E35"/>
    <w:rsid w:val="008051F1"/>
    <w:rsid w:val="0083080A"/>
    <w:rsid w:val="00846A25"/>
    <w:rsid w:val="008524AB"/>
    <w:rsid w:val="00863AE5"/>
    <w:rsid w:val="008853E3"/>
    <w:rsid w:val="008A161C"/>
    <w:rsid w:val="008A1AF3"/>
    <w:rsid w:val="008A4481"/>
    <w:rsid w:val="008A4C8B"/>
    <w:rsid w:val="008B01FF"/>
    <w:rsid w:val="008C102E"/>
    <w:rsid w:val="008D444A"/>
    <w:rsid w:val="008D68C4"/>
    <w:rsid w:val="008E3994"/>
    <w:rsid w:val="00901DB4"/>
    <w:rsid w:val="0090392F"/>
    <w:rsid w:val="00920C1E"/>
    <w:rsid w:val="0092462A"/>
    <w:rsid w:val="00933D85"/>
    <w:rsid w:val="00941BBB"/>
    <w:rsid w:val="0094381C"/>
    <w:rsid w:val="009561A9"/>
    <w:rsid w:val="00956252"/>
    <w:rsid w:val="009568A1"/>
    <w:rsid w:val="00956DE6"/>
    <w:rsid w:val="00960E4B"/>
    <w:rsid w:val="00963480"/>
    <w:rsid w:val="009704D2"/>
    <w:rsid w:val="00971895"/>
    <w:rsid w:val="00981F13"/>
    <w:rsid w:val="0099754F"/>
    <w:rsid w:val="009A16EA"/>
    <w:rsid w:val="009A714F"/>
    <w:rsid w:val="009B6AF8"/>
    <w:rsid w:val="009D11C6"/>
    <w:rsid w:val="009F13A5"/>
    <w:rsid w:val="00A00D52"/>
    <w:rsid w:val="00A1175D"/>
    <w:rsid w:val="00A237CB"/>
    <w:rsid w:val="00A31DA4"/>
    <w:rsid w:val="00A371B1"/>
    <w:rsid w:val="00A45276"/>
    <w:rsid w:val="00A46F36"/>
    <w:rsid w:val="00A512E0"/>
    <w:rsid w:val="00A81121"/>
    <w:rsid w:val="00A84053"/>
    <w:rsid w:val="00AA5BC6"/>
    <w:rsid w:val="00AB34ED"/>
    <w:rsid w:val="00AB7FBF"/>
    <w:rsid w:val="00AC0688"/>
    <w:rsid w:val="00AC53F4"/>
    <w:rsid w:val="00AF77FA"/>
    <w:rsid w:val="00AF788A"/>
    <w:rsid w:val="00B05496"/>
    <w:rsid w:val="00B35468"/>
    <w:rsid w:val="00B37110"/>
    <w:rsid w:val="00B430E9"/>
    <w:rsid w:val="00B548D1"/>
    <w:rsid w:val="00B73672"/>
    <w:rsid w:val="00B8632E"/>
    <w:rsid w:val="00BA4F48"/>
    <w:rsid w:val="00BA6FC5"/>
    <w:rsid w:val="00BC1926"/>
    <w:rsid w:val="00BC4F69"/>
    <w:rsid w:val="00BD20CF"/>
    <w:rsid w:val="00BF2DA1"/>
    <w:rsid w:val="00C040A8"/>
    <w:rsid w:val="00C0531E"/>
    <w:rsid w:val="00C20966"/>
    <w:rsid w:val="00C253D1"/>
    <w:rsid w:val="00C273F6"/>
    <w:rsid w:val="00C66C23"/>
    <w:rsid w:val="00C812D8"/>
    <w:rsid w:val="00C84DBA"/>
    <w:rsid w:val="00CA5255"/>
    <w:rsid w:val="00CB2319"/>
    <w:rsid w:val="00CC32E4"/>
    <w:rsid w:val="00CD6051"/>
    <w:rsid w:val="00CD7A5C"/>
    <w:rsid w:val="00CE6F5C"/>
    <w:rsid w:val="00D16B2E"/>
    <w:rsid w:val="00D22EB3"/>
    <w:rsid w:val="00D23AE7"/>
    <w:rsid w:val="00D35815"/>
    <w:rsid w:val="00D42D00"/>
    <w:rsid w:val="00D67D7C"/>
    <w:rsid w:val="00D97DDA"/>
    <w:rsid w:val="00DC128F"/>
    <w:rsid w:val="00DC4F2C"/>
    <w:rsid w:val="00DC7E8C"/>
    <w:rsid w:val="00DE7FB3"/>
    <w:rsid w:val="00DF348E"/>
    <w:rsid w:val="00E057B9"/>
    <w:rsid w:val="00E208A6"/>
    <w:rsid w:val="00E414E0"/>
    <w:rsid w:val="00E46F81"/>
    <w:rsid w:val="00E573FA"/>
    <w:rsid w:val="00E80C51"/>
    <w:rsid w:val="00E87B78"/>
    <w:rsid w:val="00EF401F"/>
    <w:rsid w:val="00F27E8F"/>
    <w:rsid w:val="00F352CE"/>
    <w:rsid w:val="00F36971"/>
    <w:rsid w:val="00F8211A"/>
    <w:rsid w:val="00F87D26"/>
    <w:rsid w:val="00FA377D"/>
    <w:rsid w:val="00FC59EA"/>
    <w:rsid w:val="00FD0B07"/>
    <w:rsid w:val="00FF0B4F"/>
    <w:rsid w:val="00FF47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3509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02763"/>
    <w:rPr>
      <w:rFonts w:ascii="Calibri" w:hAnsi="Calibri"/>
      <w:sz w:val="22"/>
    </w:rPr>
  </w:style>
  <w:style w:type="paragraph" w:styleId="Heading1">
    <w:name w:val="heading 1"/>
    <w:aliases w:val="Pocket"/>
    <w:basedOn w:val="Normal"/>
    <w:next w:val="Normal"/>
    <w:link w:val="Heading1Char"/>
    <w:uiPriority w:val="9"/>
    <w:qFormat/>
    <w:rsid w:val="0020276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20276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20276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tag,Tag1,heading 2,Heading 2 Char2 Char,Heading 2 Char1 Char Char,Heading 2 Char Char Char Char,TAG, Ch,Ch,No Spacing12,No Spacing2111,No Spacing111111,No Spacing4,No Spacing11111,Card,Tags,tags"/>
    <w:basedOn w:val="Normal"/>
    <w:next w:val="Normal"/>
    <w:link w:val="Heading4Char"/>
    <w:uiPriority w:val="9"/>
    <w:unhideWhenUsed/>
    <w:qFormat/>
    <w:rsid w:val="0020276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20276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20276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202763"/>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tag Char,Tag1 Char,heading 2 Char,Heading 2 Char2 Char Char,Heading 2 Char1 Char Char Char,Heading 2 Char Char Char Char Char,TAG Char, Ch Char,Ch Char"/>
    <w:basedOn w:val="DefaultParagraphFont"/>
    <w:link w:val="Heading4"/>
    <w:uiPriority w:val="9"/>
    <w:rsid w:val="00202763"/>
    <w:rPr>
      <w:rFonts w:asciiTheme="majorHAnsi" w:eastAsiaTheme="majorEastAsia" w:hAnsiTheme="majorHAnsi" w:cstheme="majorBidi"/>
      <w:b/>
      <w:bCs/>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202763"/>
    <w:rPr>
      <w:rFonts w:ascii="Calibri" w:hAnsi="Calibri"/>
      <w:b/>
      <w:iCs/>
      <w:sz w:val="22"/>
      <w:u w:val="single"/>
      <w:bdr w:val="single" w:sz="18" w:space="0" w:color="auto"/>
    </w:rPr>
  </w:style>
  <w:style w:type="paragraph" w:styleId="NoSpacing">
    <w:name w:val="No Spacing"/>
    <w:uiPriority w:val="1"/>
    <w:rsid w:val="00202763"/>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202763"/>
    <w:rPr>
      <w:b/>
      <w:sz w:val="20"/>
      <w:u w:val="none"/>
    </w:rPr>
  </w:style>
  <w:style w:type="character" w:customStyle="1" w:styleId="StyleBoldUnderline">
    <w:name w:val="Style Bold Underline"/>
    <w:aliases w:val="Underline,Style Underline,apple-style-span + 6 pt,Kern at 16 pt,Intense Emphasis1,Intense Emphasis2,HHeading 3 + 12 pt,ci,Intense Emphasis11,Intense Emphasis3,Minimized Char,Intense Emphasis111,Intense Emphasis1111,Bo,Bold,c,Style"/>
    <w:basedOn w:val="DefaultParagraphFont"/>
    <w:uiPriority w:val="1"/>
    <w:qFormat/>
    <w:rsid w:val="00202763"/>
    <w:rPr>
      <w:b/>
      <w:sz w:val="22"/>
      <w:u w:val="single"/>
    </w:rPr>
  </w:style>
  <w:style w:type="paragraph" w:styleId="DocumentMap">
    <w:name w:val="Document Map"/>
    <w:basedOn w:val="Normal"/>
    <w:link w:val="DocumentMapChar"/>
    <w:uiPriority w:val="99"/>
    <w:semiHidden/>
    <w:unhideWhenUsed/>
    <w:rsid w:val="00202763"/>
    <w:rPr>
      <w:rFonts w:ascii="Lucida Grande" w:hAnsi="Lucida Grande" w:cs="Lucida Grande"/>
    </w:rPr>
  </w:style>
  <w:style w:type="character" w:customStyle="1" w:styleId="DocumentMapChar">
    <w:name w:val="Document Map Char"/>
    <w:basedOn w:val="DefaultParagraphFont"/>
    <w:link w:val="DocumentMap"/>
    <w:uiPriority w:val="99"/>
    <w:semiHidden/>
    <w:rsid w:val="00202763"/>
    <w:rPr>
      <w:rFonts w:ascii="Lucida Grande" w:hAnsi="Lucida Grande" w:cs="Lucida Grande"/>
      <w:sz w:val="22"/>
    </w:rPr>
  </w:style>
  <w:style w:type="paragraph" w:styleId="ListParagraph">
    <w:name w:val="List Paragraph"/>
    <w:basedOn w:val="Normal"/>
    <w:uiPriority w:val="34"/>
    <w:rsid w:val="00202763"/>
    <w:pPr>
      <w:ind w:left="720"/>
      <w:contextualSpacing/>
    </w:pPr>
  </w:style>
  <w:style w:type="paragraph" w:styleId="Header">
    <w:name w:val="header"/>
    <w:basedOn w:val="Normal"/>
    <w:link w:val="HeaderChar"/>
    <w:uiPriority w:val="99"/>
    <w:unhideWhenUsed/>
    <w:rsid w:val="00202763"/>
    <w:pPr>
      <w:tabs>
        <w:tab w:val="center" w:pos="4320"/>
        <w:tab w:val="right" w:pos="8640"/>
      </w:tabs>
    </w:pPr>
  </w:style>
  <w:style w:type="character" w:customStyle="1" w:styleId="HeaderChar">
    <w:name w:val="Header Char"/>
    <w:basedOn w:val="DefaultParagraphFont"/>
    <w:link w:val="Header"/>
    <w:uiPriority w:val="99"/>
    <w:rsid w:val="00202763"/>
    <w:rPr>
      <w:rFonts w:ascii="Calibri" w:hAnsi="Calibri"/>
      <w:sz w:val="22"/>
    </w:rPr>
  </w:style>
  <w:style w:type="paragraph" w:styleId="Footer">
    <w:name w:val="footer"/>
    <w:basedOn w:val="Normal"/>
    <w:link w:val="FooterChar"/>
    <w:uiPriority w:val="99"/>
    <w:unhideWhenUsed/>
    <w:rsid w:val="00202763"/>
    <w:pPr>
      <w:tabs>
        <w:tab w:val="center" w:pos="4320"/>
        <w:tab w:val="right" w:pos="8640"/>
      </w:tabs>
    </w:pPr>
  </w:style>
  <w:style w:type="character" w:customStyle="1" w:styleId="FooterChar">
    <w:name w:val="Footer Char"/>
    <w:basedOn w:val="DefaultParagraphFont"/>
    <w:link w:val="Footer"/>
    <w:uiPriority w:val="99"/>
    <w:rsid w:val="00202763"/>
    <w:rPr>
      <w:rFonts w:ascii="Calibri" w:hAnsi="Calibri"/>
      <w:sz w:val="22"/>
    </w:rPr>
  </w:style>
  <w:style w:type="character" w:styleId="PageNumber">
    <w:name w:val="page number"/>
    <w:basedOn w:val="DefaultParagraphFont"/>
    <w:uiPriority w:val="99"/>
    <w:semiHidden/>
    <w:unhideWhenUsed/>
    <w:rsid w:val="00202763"/>
  </w:style>
  <w:style w:type="character" w:styleId="Hyperlink">
    <w:name w:val="Hyperlink"/>
    <w:aliases w:val="Read,Important,heading 1 (block title),Card Text"/>
    <w:basedOn w:val="DefaultParagraphFont"/>
    <w:uiPriority w:val="99"/>
    <w:unhideWhenUsed/>
    <w:rsid w:val="00202763"/>
    <w:rPr>
      <w:color w:val="0000FF" w:themeColor="hyperlink"/>
      <w:u w:val="single"/>
    </w:rPr>
  </w:style>
  <w:style w:type="paragraph" w:customStyle="1" w:styleId="CardsFont12pt">
    <w:name w:val="Cards + Font: 12 pt"/>
    <w:aliases w:val="Thick Underline,Cards + Font: 12 pt Char Char Char,Cards + Font: 12 pt Char Char Char Char Char Char Char"/>
    <w:basedOn w:val="Normal"/>
    <w:autoRedefine/>
    <w:uiPriority w:val="6"/>
    <w:rsid w:val="00202763"/>
    <w:pPr>
      <w:autoSpaceDE w:val="0"/>
      <w:autoSpaceDN w:val="0"/>
      <w:adjustRightInd w:val="0"/>
      <w:ind w:left="432" w:right="432"/>
      <w:jc w:val="both"/>
    </w:pPr>
    <w:rPr>
      <w:rFonts w:asciiTheme="minorHAnsi" w:hAnsiTheme="minorHAnsi"/>
      <w:u w:val="single"/>
    </w:rPr>
  </w:style>
  <w:style w:type="paragraph" w:customStyle="1" w:styleId="textbold">
    <w:name w:val="text bold"/>
    <w:basedOn w:val="Normal"/>
    <w:link w:val="Emphasis"/>
    <w:uiPriority w:val="7"/>
    <w:qFormat/>
    <w:rsid w:val="00202763"/>
    <w:pPr>
      <w:widowControl w:val="0"/>
      <w:ind w:left="720"/>
      <w:jc w:val="both"/>
    </w:pPr>
    <w:rPr>
      <w:b/>
      <w:iCs/>
      <w:u w:val="single"/>
      <w:bdr w:val="single" w:sz="18" w:space="0" w:color="auto"/>
    </w:rPr>
  </w:style>
  <w:style w:type="character" w:customStyle="1" w:styleId="underline">
    <w:name w:val="underline"/>
    <w:qFormat/>
    <w:rsid w:val="00202763"/>
    <w:rPr>
      <w:b/>
      <w:u w:val="single"/>
    </w:rPr>
  </w:style>
  <w:style w:type="character" w:styleId="FollowedHyperlink">
    <w:name w:val="FollowedHyperlink"/>
    <w:basedOn w:val="DefaultParagraphFont"/>
    <w:uiPriority w:val="99"/>
    <w:semiHidden/>
    <w:unhideWhenUsed/>
    <w:rsid w:val="00202763"/>
    <w:rPr>
      <w:color w:val="auto"/>
      <w:u w:val="none"/>
    </w:rPr>
  </w:style>
  <w:style w:type="character" w:customStyle="1" w:styleId="Maximize">
    <w:name w:val="Maximize"/>
    <w:basedOn w:val="DefaultParagraphFont"/>
    <w:uiPriority w:val="1"/>
    <w:qFormat/>
    <w:rsid w:val="00202763"/>
    <w:rPr>
      <w:rFonts w:ascii="Times New Roman" w:hAnsi="Times New Roman"/>
      <w:sz w:val="24"/>
      <w:u w:val="single"/>
    </w:rPr>
  </w:style>
  <w:style w:type="character" w:styleId="FootnoteReference">
    <w:name w:val="footnote reference"/>
    <w:basedOn w:val="DefaultParagraphFont"/>
    <w:uiPriority w:val="99"/>
    <w:unhideWhenUsed/>
    <w:rsid w:val="00202763"/>
    <w:rPr>
      <w:vertAlign w:val="superscript"/>
    </w:rPr>
  </w:style>
  <w:style w:type="character" w:customStyle="1" w:styleId="apple-converted-space">
    <w:name w:val="apple-converted-space"/>
    <w:basedOn w:val="DefaultParagraphFont"/>
    <w:rsid w:val="00202763"/>
  </w:style>
  <w:style w:type="paragraph" w:styleId="FootnoteText">
    <w:name w:val="footnote text"/>
    <w:basedOn w:val="Normal"/>
    <w:link w:val="FootnoteTextChar"/>
    <w:uiPriority w:val="99"/>
    <w:rsid w:val="00202763"/>
    <w:rPr>
      <w:rFonts w:asciiTheme="minorHAnsi" w:eastAsiaTheme="minorHAnsi" w:hAnsiTheme="minorHAnsi"/>
      <w:sz w:val="24"/>
    </w:rPr>
  </w:style>
  <w:style w:type="character" w:customStyle="1" w:styleId="FootnoteTextChar">
    <w:name w:val="Footnote Text Char"/>
    <w:basedOn w:val="DefaultParagraphFont"/>
    <w:link w:val="FootnoteText"/>
    <w:uiPriority w:val="99"/>
    <w:rsid w:val="00202763"/>
    <w:rPr>
      <w:rFonts w:eastAsiaTheme="minorHAnsi"/>
    </w:rPr>
  </w:style>
  <w:style w:type="paragraph" w:customStyle="1" w:styleId="loose">
    <w:name w:val="loose"/>
    <w:basedOn w:val="Normal"/>
    <w:rsid w:val="00202763"/>
    <w:pPr>
      <w:spacing w:before="100" w:beforeAutospacing="1" w:after="100" w:afterAutospacing="1"/>
    </w:pPr>
    <w:rPr>
      <w:rFonts w:ascii="Times New Roman" w:eastAsia="Times New Roman" w:hAnsi="Times New Roman" w:cs="Times New Roman"/>
      <w:sz w:val="24"/>
    </w:rPr>
  </w:style>
  <w:style w:type="character" w:customStyle="1" w:styleId="blue">
    <w:name w:val="blue"/>
    <w:basedOn w:val="DefaultParagraphFont"/>
    <w:rsid w:val="002027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02763"/>
    <w:rPr>
      <w:rFonts w:ascii="Calibri" w:hAnsi="Calibri"/>
      <w:sz w:val="22"/>
    </w:rPr>
  </w:style>
  <w:style w:type="paragraph" w:styleId="Heading1">
    <w:name w:val="heading 1"/>
    <w:aliases w:val="Pocket"/>
    <w:basedOn w:val="Normal"/>
    <w:next w:val="Normal"/>
    <w:link w:val="Heading1Char"/>
    <w:uiPriority w:val="9"/>
    <w:qFormat/>
    <w:rsid w:val="0020276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20276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20276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tag,Tag1,heading 2,Heading 2 Char2 Char,Heading 2 Char1 Char Char,Heading 2 Char Char Char Char,TAG, Ch,Ch,No Spacing12,No Spacing2111,No Spacing111111,No Spacing4,No Spacing11111,Card,Tags,tags"/>
    <w:basedOn w:val="Normal"/>
    <w:next w:val="Normal"/>
    <w:link w:val="Heading4Char"/>
    <w:uiPriority w:val="9"/>
    <w:unhideWhenUsed/>
    <w:qFormat/>
    <w:rsid w:val="0020276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20276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20276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202763"/>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tag Char,Tag1 Char,heading 2 Char,Heading 2 Char2 Char Char,Heading 2 Char1 Char Char Char,Heading 2 Char Char Char Char Char,TAG Char, Ch Char,Ch Char"/>
    <w:basedOn w:val="DefaultParagraphFont"/>
    <w:link w:val="Heading4"/>
    <w:uiPriority w:val="9"/>
    <w:rsid w:val="00202763"/>
    <w:rPr>
      <w:rFonts w:asciiTheme="majorHAnsi" w:eastAsiaTheme="majorEastAsia" w:hAnsiTheme="majorHAnsi" w:cstheme="majorBidi"/>
      <w:b/>
      <w:bCs/>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202763"/>
    <w:rPr>
      <w:rFonts w:ascii="Calibri" w:hAnsi="Calibri"/>
      <w:b/>
      <w:iCs/>
      <w:sz w:val="22"/>
      <w:u w:val="single"/>
      <w:bdr w:val="single" w:sz="18" w:space="0" w:color="auto"/>
    </w:rPr>
  </w:style>
  <w:style w:type="paragraph" w:styleId="NoSpacing">
    <w:name w:val="No Spacing"/>
    <w:uiPriority w:val="1"/>
    <w:rsid w:val="00202763"/>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202763"/>
    <w:rPr>
      <w:b/>
      <w:sz w:val="20"/>
      <w:u w:val="none"/>
    </w:rPr>
  </w:style>
  <w:style w:type="character" w:customStyle="1" w:styleId="StyleBoldUnderline">
    <w:name w:val="Style Bold Underline"/>
    <w:aliases w:val="Underline,Style Underline,apple-style-span + 6 pt,Kern at 16 pt,Intense Emphasis1,Intense Emphasis2,HHeading 3 + 12 pt,ci,Intense Emphasis11,Intense Emphasis3,Minimized Char,Intense Emphasis111,Intense Emphasis1111,Bo,Bold,c,Style"/>
    <w:basedOn w:val="DefaultParagraphFont"/>
    <w:uiPriority w:val="1"/>
    <w:qFormat/>
    <w:rsid w:val="00202763"/>
    <w:rPr>
      <w:b/>
      <w:sz w:val="22"/>
      <w:u w:val="single"/>
    </w:rPr>
  </w:style>
  <w:style w:type="paragraph" w:styleId="DocumentMap">
    <w:name w:val="Document Map"/>
    <w:basedOn w:val="Normal"/>
    <w:link w:val="DocumentMapChar"/>
    <w:uiPriority w:val="99"/>
    <w:semiHidden/>
    <w:unhideWhenUsed/>
    <w:rsid w:val="00202763"/>
    <w:rPr>
      <w:rFonts w:ascii="Lucida Grande" w:hAnsi="Lucida Grande" w:cs="Lucida Grande"/>
    </w:rPr>
  </w:style>
  <w:style w:type="character" w:customStyle="1" w:styleId="DocumentMapChar">
    <w:name w:val="Document Map Char"/>
    <w:basedOn w:val="DefaultParagraphFont"/>
    <w:link w:val="DocumentMap"/>
    <w:uiPriority w:val="99"/>
    <w:semiHidden/>
    <w:rsid w:val="00202763"/>
    <w:rPr>
      <w:rFonts w:ascii="Lucida Grande" w:hAnsi="Lucida Grande" w:cs="Lucida Grande"/>
      <w:sz w:val="22"/>
    </w:rPr>
  </w:style>
  <w:style w:type="paragraph" w:styleId="ListParagraph">
    <w:name w:val="List Paragraph"/>
    <w:basedOn w:val="Normal"/>
    <w:uiPriority w:val="34"/>
    <w:rsid w:val="00202763"/>
    <w:pPr>
      <w:ind w:left="720"/>
      <w:contextualSpacing/>
    </w:pPr>
  </w:style>
  <w:style w:type="paragraph" w:styleId="Header">
    <w:name w:val="header"/>
    <w:basedOn w:val="Normal"/>
    <w:link w:val="HeaderChar"/>
    <w:uiPriority w:val="99"/>
    <w:unhideWhenUsed/>
    <w:rsid w:val="00202763"/>
    <w:pPr>
      <w:tabs>
        <w:tab w:val="center" w:pos="4320"/>
        <w:tab w:val="right" w:pos="8640"/>
      </w:tabs>
    </w:pPr>
  </w:style>
  <w:style w:type="character" w:customStyle="1" w:styleId="HeaderChar">
    <w:name w:val="Header Char"/>
    <w:basedOn w:val="DefaultParagraphFont"/>
    <w:link w:val="Header"/>
    <w:uiPriority w:val="99"/>
    <w:rsid w:val="00202763"/>
    <w:rPr>
      <w:rFonts w:ascii="Calibri" w:hAnsi="Calibri"/>
      <w:sz w:val="22"/>
    </w:rPr>
  </w:style>
  <w:style w:type="paragraph" w:styleId="Footer">
    <w:name w:val="footer"/>
    <w:basedOn w:val="Normal"/>
    <w:link w:val="FooterChar"/>
    <w:uiPriority w:val="99"/>
    <w:unhideWhenUsed/>
    <w:rsid w:val="00202763"/>
    <w:pPr>
      <w:tabs>
        <w:tab w:val="center" w:pos="4320"/>
        <w:tab w:val="right" w:pos="8640"/>
      </w:tabs>
    </w:pPr>
  </w:style>
  <w:style w:type="character" w:customStyle="1" w:styleId="FooterChar">
    <w:name w:val="Footer Char"/>
    <w:basedOn w:val="DefaultParagraphFont"/>
    <w:link w:val="Footer"/>
    <w:uiPriority w:val="99"/>
    <w:rsid w:val="00202763"/>
    <w:rPr>
      <w:rFonts w:ascii="Calibri" w:hAnsi="Calibri"/>
      <w:sz w:val="22"/>
    </w:rPr>
  </w:style>
  <w:style w:type="character" w:styleId="PageNumber">
    <w:name w:val="page number"/>
    <w:basedOn w:val="DefaultParagraphFont"/>
    <w:uiPriority w:val="99"/>
    <w:semiHidden/>
    <w:unhideWhenUsed/>
    <w:rsid w:val="00202763"/>
  </w:style>
  <w:style w:type="character" w:styleId="Hyperlink">
    <w:name w:val="Hyperlink"/>
    <w:aliases w:val="Read,Important,heading 1 (block title),Card Text"/>
    <w:basedOn w:val="DefaultParagraphFont"/>
    <w:uiPriority w:val="99"/>
    <w:unhideWhenUsed/>
    <w:rsid w:val="00202763"/>
    <w:rPr>
      <w:color w:val="0000FF" w:themeColor="hyperlink"/>
      <w:u w:val="single"/>
    </w:rPr>
  </w:style>
  <w:style w:type="paragraph" w:customStyle="1" w:styleId="CardsFont12pt">
    <w:name w:val="Cards + Font: 12 pt"/>
    <w:aliases w:val="Thick Underline,Cards + Font: 12 pt Char Char Char,Cards + Font: 12 pt Char Char Char Char Char Char Char"/>
    <w:basedOn w:val="Normal"/>
    <w:autoRedefine/>
    <w:uiPriority w:val="6"/>
    <w:rsid w:val="00202763"/>
    <w:pPr>
      <w:autoSpaceDE w:val="0"/>
      <w:autoSpaceDN w:val="0"/>
      <w:adjustRightInd w:val="0"/>
      <w:ind w:left="432" w:right="432"/>
      <w:jc w:val="both"/>
    </w:pPr>
    <w:rPr>
      <w:rFonts w:asciiTheme="minorHAnsi" w:hAnsiTheme="minorHAnsi"/>
      <w:u w:val="single"/>
    </w:rPr>
  </w:style>
  <w:style w:type="paragraph" w:customStyle="1" w:styleId="textbold">
    <w:name w:val="text bold"/>
    <w:basedOn w:val="Normal"/>
    <w:link w:val="Emphasis"/>
    <w:uiPriority w:val="7"/>
    <w:qFormat/>
    <w:rsid w:val="00202763"/>
    <w:pPr>
      <w:widowControl w:val="0"/>
      <w:ind w:left="720"/>
      <w:jc w:val="both"/>
    </w:pPr>
    <w:rPr>
      <w:b/>
      <w:iCs/>
      <w:u w:val="single"/>
      <w:bdr w:val="single" w:sz="18" w:space="0" w:color="auto"/>
    </w:rPr>
  </w:style>
  <w:style w:type="character" w:customStyle="1" w:styleId="underline">
    <w:name w:val="underline"/>
    <w:qFormat/>
    <w:rsid w:val="00202763"/>
    <w:rPr>
      <w:b/>
      <w:u w:val="single"/>
    </w:rPr>
  </w:style>
  <w:style w:type="character" w:styleId="FollowedHyperlink">
    <w:name w:val="FollowedHyperlink"/>
    <w:basedOn w:val="DefaultParagraphFont"/>
    <w:uiPriority w:val="99"/>
    <w:semiHidden/>
    <w:unhideWhenUsed/>
    <w:rsid w:val="00202763"/>
    <w:rPr>
      <w:color w:val="auto"/>
      <w:u w:val="none"/>
    </w:rPr>
  </w:style>
  <w:style w:type="character" w:customStyle="1" w:styleId="Maximize">
    <w:name w:val="Maximize"/>
    <w:basedOn w:val="DefaultParagraphFont"/>
    <w:uiPriority w:val="1"/>
    <w:qFormat/>
    <w:rsid w:val="00202763"/>
    <w:rPr>
      <w:rFonts w:ascii="Times New Roman" w:hAnsi="Times New Roman"/>
      <w:sz w:val="24"/>
      <w:u w:val="single"/>
    </w:rPr>
  </w:style>
  <w:style w:type="character" w:styleId="FootnoteReference">
    <w:name w:val="footnote reference"/>
    <w:basedOn w:val="DefaultParagraphFont"/>
    <w:uiPriority w:val="99"/>
    <w:unhideWhenUsed/>
    <w:rsid w:val="00202763"/>
    <w:rPr>
      <w:vertAlign w:val="superscript"/>
    </w:rPr>
  </w:style>
  <w:style w:type="character" w:customStyle="1" w:styleId="apple-converted-space">
    <w:name w:val="apple-converted-space"/>
    <w:basedOn w:val="DefaultParagraphFont"/>
    <w:rsid w:val="00202763"/>
  </w:style>
  <w:style w:type="paragraph" w:styleId="FootnoteText">
    <w:name w:val="footnote text"/>
    <w:basedOn w:val="Normal"/>
    <w:link w:val="FootnoteTextChar"/>
    <w:uiPriority w:val="99"/>
    <w:rsid w:val="00202763"/>
    <w:rPr>
      <w:rFonts w:asciiTheme="minorHAnsi" w:eastAsiaTheme="minorHAnsi" w:hAnsiTheme="minorHAnsi"/>
      <w:sz w:val="24"/>
    </w:rPr>
  </w:style>
  <w:style w:type="character" w:customStyle="1" w:styleId="FootnoteTextChar">
    <w:name w:val="Footnote Text Char"/>
    <w:basedOn w:val="DefaultParagraphFont"/>
    <w:link w:val="FootnoteText"/>
    <w:uiPriority w:val="99"/>
    <w:rsid w:val="00202763"/>
    <w:rPr>
      <w:rFonts w:eastAsiaTheme="minorHAnsi"/>
    </w:rPr>
  </w:style>
  <w:style w:type="paragraph" w:customStyle="1" w:styleId="loose">
    <w:name w:val="loose"/>
    <w:basedOn w:val="Normal"/>
    <w:rsid w:val="00202763"/>
    <w:pPr>
      <w:spacing w:before="100" w:beforeAutospacing="1" w:after="100" w:afterAutospacing="1"/>
    </w:pPr>
    <w:rPr>
      <w:rFonts w:ascii="Times New Roman" w:eastAsia="Times New Roman" w:hAnsi="Times New Roman" w:cs="Times New Roman"/>
      <w:sz w:val="24"/>
    </w:rPr>
  </w:style>
  <w:style w:type="character" w:customStyle="1" w:styleId="blue">
    <w:name w:val="blue"/>
    <w:basedOn w:val="DefaultParagraphFont"/>
    <w:rsid w:val="00202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umanities.uci.edu/collective/hctr/trans-scripts/2011_01_11.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6683</Words>
  <Characters>38097</Characters>
  <Application>Microsoft Macintosh Word</Application>
  <DocSecurity>0</DocSecurity>
  <Lines>317</Lines>
  <Paragraphs>89</Paragraphs>
  <ScaleCrop>false</ScaleCrop>
  <Company/>
  <LinksUpToDate>false</LinksUpToDate>
  <CharactersWithSpaces>44691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Slade</dc:creator>
  <cp:keywords/>
  <dc:description/>
  <cp:lastModifiedBy>Bo Slade</cp:lastModifiedBy>
  <cp:revision>1</cp:revision>
  <dcterms:created xsi:type="dcterms:W3CDTF">2016-05-03T19:47:00Z</dcterms:created>
  <dcterms:modified xsi:type="dcterms:W3CDTF">2016-05-03T19:48:00Z</dcterms:modified>
</cp:coreProperties>
</file>